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3B52C" w14:textId="77777777" w:rsidR="008D03D7" w:rsidRPr="00D15FA2" w:rsidRDefault="00D15FA2" w:rsidP="00D15FA2">
      <w:pPr>
        <w:pStyle w:val="a8"/>
        <w:jc w:val="center"/>
        <w:rPr>
          <w:sz w:val="46"/>
          <w:szCs w:val="46"/>
          <w:lang w:eastAsia="ko-KR"/>
        </w:rPr>
      </w:pPr>
      <w:r w:rsidRPr="00D15FA2">
        <w:rPr>
          <w:sz w:val="46"/>
          <w:szCs w:val="46"/>
          <w:lang w:eastAsia="ko-KR"/>
        </w:rPr>
        <w:t>뮤지션</w:t>
      </w:r>
      <w:r w:rsidRPr="00D15FA2">
        <w:rPr>
          <w:sz w:val="46"/>
          <w:szCs w:val="46"/>
          <w:lang w:eastAsia="ko-KR"/>
        </w:rPr>
        <w:t xml:space="preserve"> </w:t>
      </w:r>
      <w:r w:rsidRPr="00D15FA2">
        <w:rPr>
          <w:sz w:val="46"/>
          <w:szCs w:val="46"/>
          <w:lang w:eastAsia="ko-KR"/>
        </w:rPr>
        <w:t>가드</w:t>
      </w:r>
      <w:r w:rsidRPr="00D15FA2">
        <w:rPr>
          <w:sz w:val="46"/>
          <w:szCs w:val="46"/>
          <w:lang w:eastAsia="ko-KR"/>
        </w:rPr>
        <w:t xml:space="preserve"> </w:t>
      </w:r>
      <w:r w:rsidRPr="00D15FA2">
        <w:rPr>
          <w:sz w:val="46"/>
          <w:szCs w:val="46"/>
          <w:lang w:eastAsia="ko-KR"/>
        </w:rPr>
        <w:t>고객</w:t>
      </w:r>
      <w:r w:rsidRPr="00D15FA2">
        <w:rPr>
          <w:sz w:val="46"/>
          <w:szCs w:val="46"/>
          <w:lang w:eastAsia="ko-KR"/>
        </w:rPr>
        <w:t xml:space="preserve"> </w:t>
      </w:r>
      <w:r w:rsidRPr="00D15FA2">
        <w:rPr>
          <w:sz w:val="46"/>
          <w:szCs w:val="46"/>
          <w:lang w:eastAsia="ko-KR"/>
        </w:rPr>
        <w:t>질문지</w:t>
      </w:r>
      <w:r w:rsidRPr="00D15FA2">
        <w:rPr>
          <w:sz w:val="46"/>
          <w:szCs w:val="46"/>
          <w:lang w:eastAsia="ko-KR"/>
        </w:rPr>
        <w:t xml:space="preserve"> (</w:t>
      </w:r>
      <w:r w:rsidRPr="00D15FA2">
        <w:rPr>
          <w:sz w:val="46"/>
          <w:szCs w:val="46"/>
          <w:lang w:eastAsia="ko-KR"/>
        </w:rPr>
        <w:t>분야별</w:t>
      </w:r>
      <w:r w:rsidRPr="00D15FA2">
        <w:rPr>
          <w:sz w:val="46"/>
          <w:szCs w:val="46"/>
          <w:lang w:eastAsia="ko-KR"/>
        </w:rPr>
        <w:t>)</w:t>
      </w:r>
    </w:p>
    <w:p w14:paraId="476A4BC6" w14:textId="77777777" w:rsidR="008D03D7" w:rsidRDefault="00D15FA2" w:rsidP="00D15FA2">
      <w:pPr>
        <w:pStyle w:val="1"/>
        <w:jc w:val="both"/>
      </w:pPr>
      <w:r>
        <w:t xml:space="preserve">0. </w:t>
      </w:r>
      <w:proofErr w:type="spellStart"/>
      <w:r>
        <w:t>공통</w:t>
      </w:r>
      <w:proofErr w:type="spellEnd"/>
      <w:r>
        <w:t xml:space="preserve"> </w:t>
      </w:r>
      <w:proofErr w:type="spellStart"/>
      <w:r>
        <w:t>기본정보</w:t>
      </w:r>
      <w:proofErr w:type="spellEnd"/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3570"/>
      </w:tblGrid>
      <w:tr w:rsidR="008D03D7" w14:paraId="5392D7D6" w14:textId="77777777" w:rsidTr="00D15FA2">
        <w:tc>
          <w:tcPr>
            <w:tcW w:w="959" w:type="dxa"/>
          </w:tcPr>
          <w:p w14:paraId="53E9CF42" w14:textId="77777777" w:rsidR="008D03D7" w:rsidRDefault="00D15FA2" w:rsidP="00D15FA2">
            <w:pPr>
              <w:jc w:val="both"/>
            </w:pPr>
            <w:proofErr w:type="spellStart"/>
            <w:r>
              <w:t>번호</w:t>
            </w:r>
            <w:proofErr w:type="spellEnd"/>
          </w:p>
        </w:tc>
        <w:tc>
          <w:tcPr>
            <w:tcW w:w="4111" w:type="dxa"/>
          </w:tcPr>
          <w:p w14:paraId="4BC0F922" w14:textId="77777777" w:rsidR="008D03D7" w:rsidRDefault="00D15FA2" w:rsidP="00D15FA2">
            <w:pPr>
              <w:jc w:val="both"/>
            </w:pPr>
            <w:r>
              <w:t>문항</w:t>
            </w:r>
          </w:p>
        </w:tc>
        <w:tc>
          <w:tcPr>
            <w:tcW w:w="3570" w:type="dxa"/>
          </w:tcPr>
          <w:p w14:paraId="4522653E" w14:textId="77777777" w:rsidR="008D03D7" w:rsidRDefault="00D15FA2" w:rsidP="00D15FA2">
            <w:pPr>
              <w:jc w:val="both"/>
            </w:pPr>
            <w:r>
              <w:t>유형</w:t>
            </w:r>
          </w:p>
        </w:tc>
      </w:tr>
      <w:tr w:rsidR="008D03D7" w14:paraId="5BE8ADCD" w14:textId="77777777" w:rsidTr="00D15FA2">
        <w:tc>
          <w:tcPr>
            <w:tcW w:w="959" w:type="dxa"/>
          </w:tcPr>
          <w:p w14:paraId="436EFE30" w14:textId="77777777" w:rsidR="008D03D7" w:rsidRDefault="00D15FA2" w:rsidP="00D15FA2">
            <w:pPr>
              <w:jc w:val="both"/>
            </w:pPr>
            <w:r>
              <w:t>★1</w:t>
            </w:r>
          </w:p>
        </w:tc>
        <w:tc>
          <w:tcPr>
            <w:tcW w:w="4111" w:type="dxa"/>
          </w:tcPr>
          <w:p w14:paraId="141A624A" w14:textId="77777777" w:rsidR="008D03D7" w:rsidRDefault="00D15FA2" w:rsidP="00D15FA2">
            <w:pPr>
              <w:jc w:val="both"/>
            </w:pPr>
            <w:r>
              <w:t>본명</w:t>
            </w:r>
            <w:r>
              <w:t xml:space="preserve"> / </w:t>
            </w:r>
            <w:r>
              <w:t>활동명</w:t>
            </w:r>
          </w:p>
        </w:tc>
        <w:tc>
          <w:tcPr>
            <w:tcW w:w="3570" w:type="dxa"/>
          </w:tcPr>
          <w:p w14:paraId="5339651B" w14:textId="77777777" w:rsidR="008D03D7" w:rsidRDefault="00D15FA2" w:rsidP="00D15FA2">
            <w:pPr>
              <w:jc w:val="both"/>
            </w:pPr>
            <w:r>
              <w:t>단답</w:t>
            </w:r>
          </w:p>
        </w:tc>
      </w:tr>
      <w:tr w:rsidR="008D03D7" w14:paraId="75B80B50" w14:textId="77777777" w:rsidTr="00D15FA2">
        <w:tc>
          <w:tcPr>
            <w:tcW w:w="959" w:type="dxa"/>
          </w:tcPr>
          <w:p w14:paraId="08606805" w14:textId="77777777" w:rsidR="008D03D7" w:rsidRDefault="00D15FA2" w:rsidP="00D15FA2">
            <w:pPr>
              <w:jc w:val="both"/>
            </w:pPr>
            <w:r>
              <w:t>★2</w:t>
            </w:r>
          </w:p>
        </w:tc>
        <w:tc>
          <w:tcPr>
            <w:tcW w:w="4111" w:type="dxa"/>
          </w:tcPr>
          <w:p w14:paraId="7583336C" w14:textId="77777777" w:rsidR="008D03D7" w:rsidRDefault="00D15FA2" w:rsidP="00D15FA2">
            <w:pPr>
              <w:jc w:val="both"/>
            </w:pPr>
            <w:r>
              <w:t>연락처</w:t>
            </w:r>
            <w:r>
              <w:t>(</w:t>
            </w:r>
            <w:r>
              <w:t>휴대폰</w:t>
            </w:r>
            <w:r>
              <w:t>)</w:t>
            </w:r>
          </w:p>
        </w:tc>
        <w:tc>
          <w:tcPr>
            <w:tcW w:w="3570" w:type="dxa"/>
          </w:tcPr>
          <w:p w14:paraId="4558AB7F" w14:textId="77777777" w:rsidR="008D03D7" w:rsidRDefault="00D15FA2" w:rsidP="00D15FA2">
            <w:pPr>
              <w:jc w:val="both"/>
            </w:pPr>
            <w:r>
              <w:t>단답</w:t>
            </w:r>
          </w:p>
        </w:tc>
      </w:tr>
      <w:tr w:rsidR="008D03D7" w14:paraId="62E5C9B8" w14:textId="77777777" w:rsidTr="00D15FA2">
        <w:tc>
          <w:tcPr>
            <w:tcW w:w="959" w:type="dxa"/>
          </w:tcPr>
          <w:p w14:paraId="3096F6A5" w14:textId="77777777" w:rsidR="008D03D7" w:rsidRDefault="00D15FA2" w:rsidP="00D15FA2">
            <w:pPr>
              <w:jc w:val="both"/>
            </w:pPr>
            <w:r>
              <w:t>★3</w:t>
            </w:r>
          </w:p>
        </w:tc>
        <w:tc>
          <w:tcPr>
            <w:tcW w:w="4111" w:type="dxa"/>
          </w:tcPr>
          <w:p w14:paraId="2A80F813" w14:textId="77777777" w:rsidR="008D03D7" w:rsidRDefault="00D15FA2" w:rsidP="00D15FA2">
            <w:pPr>
              <w:jc w:val="both"/>
            </w:pPr>
            <w:r>
              <w:t>이메일</w:t>
            </w:r>
            <w:r>
              <w:t>(</w:t>
            </w:r>
            <w:r>
              <w:t>답변</w:t>
            </w:r>
            <w:r>
              <w:t xml:space="preserve"> </w:t>
            </w:r>
            <w:r>
              <w:t>수신</w:t>
            </w:r>
            <w:r>
              <w:t>)</w:t>
            </w:r>
          </w:p>
        </w:tc>
        <w:tc>
          <w:tcPr>
            <w:tcW w:w="3570" w:type="dxa"/>
          </w:tcPr>
          <w:p w14:paraId="30B9CC77" w14:textId="77777777" w:rsidR="008D03D7" w:rsidRDefault="00D15FA2" w:rsidP="00D15FA2">
            <w:pPr>
              <w:jc w:val="both"/>
            </w:pPr>
            <w:r>
              <w:t>단답</w:t>
            </w:r>
          </w:p>
        </w:tc>
      </w:tr>
      <w:tr w:rsidR="008D03D7" w14:paraId="769431C0" w14:textId="77777777" w:rsidTr="00D15FA2">
        <w:tc>
          <w:tcPr>
            <w:tcW w:w="959" w:type="dxa"/>
          </w:tcPr>
          <w:p w14:paraId="2478858A" w14:textId="77777777" w:rsidR="008D03D7" w:rsidRDefault="00D15FA2" w:rsidP="00D15FA2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3EA7D5FA" w14:textId="77777777" w:rsidR="008D03D7" w:rsidRDefault="00D15FA2" w:rsidP="00D15FA2">
            <w:pPr>
              <w:jc w:val="both"/>
            </w:pPr>
            <w:r>
              <w:t>소속</w:t>
            </w:r>
            <w:r>
              <w:t>(</w:t>
            </w:r>
            <w:r>
              <w:t>기획사</w:t>
            </w:r>
            <w:r>
              <w:t>·</w:t>
            </w:r>
            <w:r>
              <w:t>밴드</w:t>
            </w:r>
            <w:r>
              <w:t xml:space="preserve"> </w:t>
            </w:r>
            <w:r>
              <w:t>등</w:t>
            </w:r>
            <w:r>
              <w:t>)</w:t>
            </w:r>
          </w:p>
        </w:tc>
        <w:tc>
          <w:tcPr>
            <w:tcW w:w="3570" w:type="dxa"/>
          </w:tcPr>
          <w:p w14:paraId="47C89F4D" w14:textId="77777777" w:rsidR="008D03D7" w:rsidRDefault="00D15FA2" w:rsidP="00D15FA2">
            <w:pPr>
              <w:jc w:val="both"/>
            </w:pPr>
            <w:r>
              <w:t>단답</w:t>
            </w:r>
          </w:p>
        </w:tc>
      </w:tr>
      <w:tr w:rsidR="008D03D7" w14:paraId="14A08263" w14:textId="77777777" w:rsidTr="00D15FA2">
        <w:tc>
          <w:tcPr>
            <w:tcW w:w="959" w:type="dxa"/>
          </w:tcPr>
          <w:p w14:paraId="2E45785B" w14:textId="77777777" w:rsidR="008D03D7" w:rsidRDefault="00D15FA2" w:rsidP="00D15FA2">
            <w:pPr>
              <w:jc w:val="both"/>
            </w:pPr>
            <w:r>
              <w:t>5</w:t>
            </w:r>
          </w:p>
        </w:tc>
        <w:tc>
          <w:tcPr>
            <w:tcW w:w="4111" w:type="dxa"/>
          </w:tcPr>
          <w:p w14:paraId="3A26FA39" w14:textId="77777777" w:rsidR="008D03D7" w:rsidRDefault="00D15FA2" w:rsidP="00D15FA2">
            <w:pPr>
              <w:jc w:val="both"/>
            </w:pPr>
            <w:r>
              <w:t>문의</w:t>
            </w:r>
            <w:r>
              <w:t xml:space="preserve"> </w:t>
            </w:r>
            <w:r>
              <w:t>제목</w:t>
            </w:r>
            <w:r>
              <w:t>(</w:t>
            </w:r>
            <w:r>
              <w:t>한</w:t>
            </w:r>
            <w:r>
              <w:t xml:space="preserve"> </w:t>
            </w:r>
            <w:r>
              <w:t>줄</w:t>
            </w:r>
            <w:r>
              <w:t>)</w:t>
            </w:r>
          </w:p>
        </w:tc>
        <w:tc>
          <w:tcPr>
            <w:tcW w:w="3570" w:type="dxa"/>
          </w:tcPr>
          <w:p w14:paraId="045A3B45" w14:textId="77777777" w:rsidR="008D03D7" w:rsidRDefault="00D15FA2" w:rsidP="00D15FA2">
            <w:pPr>
              <w:jc w:val="both"/>
            </w:pPr>
            <w:r>
              <w:t>단답</w:t>
            </w:r>
          </w:p>
        </w:tc>
      </w:tr>
      <w:tr w:rsidR="008D03D7" w14:paraId="15449B98" w14:textId="77777777" w:rsidTr="00D15FA2">
        <w:tc>
          <w:tcPr>
            <w:tcW w:w="959" w:type="dxa"/>
          </w:tcPr>
          <w:p w14:paraId="6CB6CBE8" w14:textId="77777777" w:rsidR="008D03D7" w:rsidRDefault="00D15FA2" w:rsidP="00D15FA2">
            <w:pPr>
              <w:jc w:val="both"/>
            </w:pPr>
            <w:r>
              <w:t>★6</w:t>
            </w:r>
          </w:p>
        </w:tc>
        <w:tc>
          <w:tcPr>
            <w:tcW w:w="4111" w:type="dxa"/>
          </w:tcPr>
          <w:p w14:paraId="3BB9691C" w14:textId="77777777" w:rsidR="008D03D7" w:rsidRDefault="00D15FA2" w:rsidP="00D15FA2">
            <w:pPr>
              <w:jc w:val="both"/>
            </w:pPr>
            <w:r>
              <w:t>문의</w:t>
            </w:r>
            <w:r>
              <w:t xml:space="preserve"> </w:t>
            </w:r>
            <w:r>
              <w:t>분야</w:t>
            </w:r>
          </w:p>
        </w:tc>
        <w:tc>
          <w:tcPr>
            <w:tcW w:w="3570" w:type="dxa"/>
          </w:tcPr>
          <w:p w14:paraId="53022B51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선택</w:t>
            </w:r>
            <w:r>
              <w:rPr>
                <w:lang w:eastAsia="ko-KR"/>
              </w:rPr>
              <w:t xml:space="preserve"> (①</w:t>
            </w:r>
            <w:r>
              <w:rPr>
                <w:lang w:eastAsia="ko-KR"/>
              </w:rPr>
              <w:t>저작권</w:t>
            </w:r>
            <w:r>
              <w:rPr>
                <w:lang w:eastAsia="ko-KR"/>
              </w:rPr>
              <w:t xml:space="preserve"> ②</w:t>
            </w:r>
            <w:r>
              <w:rPr>
                <w:lang w:eastAsia="ko-KR"/>
              </w:rPr>
              <w:t>계약</w:t>
            </w:r>
            <w:r>
              <w:rPr>
                <w:lang w:eastAsia="ko-KR"/>
              </w:rPr>
              <w:t xml:space="preserve"> ③</w:t>
            </w:r>
            <w:r>
              <w:rPr>
                <w:lang w:eastAsia="ko-KR"/>
              </w:rPr>
              <w:t>미수금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분쟁</w:t>
            </w:r>
            <w:r>
              <w:rPr>
                <w:lang w:eastAsia="ko-KR"/>
              </w:rPr>
              <w:t xml:space="preserve"> ④</w:t>
            </w:r>
            <w:r>
              <w:rPr>
                <w:lang w:eastAsia="ko-KR"/>
              </w:rPr>
              <w:t>안전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갑질</w:t>
            </w:r>
            <w:r>
              <w:rPr>
                <w:lang w:eastAsia="ko-KR"/>
              </w:rPr>
              <w:t>)</w:t>
            </w:r>
          </w:p>
        </w:tc>
      </w:tr>
      <w:tr w:rsidR="008D03D7" w14:paraId="670FABE4" w14:textId="77777777" w:rsidTr="00D15FA2">
        <w:tc>
          <w:tcPr>
            <w:tcW w:w="959" w:type="dxa"/>
          </w:tcPr>
          <w:p w14:paraId="0411CF8B" w14:textId="77777777" w:rsidR="008D03D7" w:rsidRDefault="00D15FA2" w:rsidP="00D15FA2">
            <w:pPr>
              <w:jc w:val="both"/>
            </w:pPr>
            <w:r>
              <w:t>7</w:t>
            </w:r>
          </w:p>
        </w:tc>
        <w:tc>
          <w:tcPr>
            <w:tcW w:w="4111" w:type="dxa"/>
          </w:tcPr>
          <w:p w14:paraId="3A53B940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파일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업로드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계약서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증거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3570" w:type="dxa"/>
          </w:tcPr>
          <w:p w14:paraId="38F6971B" w14:textId="77777777" w:rsidR="008D03D7" w:rsidRDefault="00D15FA2" w:rsidP="00D15FA2">
            <w:pPr>
              <w:jc w:val="both"/>
            </w:pPr>
            <w:proofErr w:type="spellStart"/>
            <w:r>
              <w:t>파일</w:t>
            </w:r>
            <w:proofErr w:type="spellEnd"/>
          </w:p>
        </w:tc>
      </w:tr>
    </w:tbl>
    <w:p w14:paraId="2767455F" w14:textId="77777777" w:rsidR="00D15FA2" w:rsidRDefault="00D15FA2" w:rsidP="00D15FA2">
      <w:pPr>
        <w:spacing w:line="240" w:lineRule="auto"/>
        <w:jc w:val="both"/>
        <w:rPr>
          <w:rFonts w:eastAsia="맑은 고딕"/>
          <w:lang w:eastAsia="ko-KR"/>
        </w:rPr>
      </w:pPr>
      <w:r>
        <w:rPr>
          <w:lang w:eastAsia="ko-KR"/>
        </w:rPr>
        <w:t>안내</w:t>
      </w:r>
      <w:r>
        <w:rPr>
          <w:lang w:eastAsia="ko-KR"/>
        </w:rPr>
        <w:t xml:space="preserve">: </w:t>
      </w:r>
    </w:p>
    <w:p w14:paraId="45E5932B" w14:textId="41C0652A" w:rsidR="00D15FA2" w:rsidRDefault="00D15FA2" w:rsidP="00D15FA2">
      <w:pPr>
        <w:spacing w:line="240" w:lineRule="auto"/>
        <w:jc w:val="both"/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>-</w:t>
      </w:r>
      <w:r>
        <w:rPr>
          <w:lang w:eastAsia="ko-KR"/>
        </w:rPr>
        <w:t>본</w:t>
      </w:r>
      <w:r>
        <w:rPr>
          <w:lang w:eastAsia="ko-KR"/>
        </w:rPr>
        <w:t xml:space="preserve"> </w:t>
      </w:r>
      <w:r>
        <w:rPr>
          <w:lang w:eastAsia="ko-KR"/>
        </w:rPr>
        <w:t>상담은</w:t>
      </w:r>
      <w:r>
        <w:rPr>
          <w:lang w:eastAsia="ko-KR"/>
        </w:rPr>
        <w:t xml:space="preserve"> </w:t>
      </w:r>
      <w:r w:rsidR="00F114C9">
        <w:rPr>
          <w:rFonts w:ascii="맑은 고딕" w:eastAsia="맑은 고딕" w:hAnsi="맑은 고딕" w:cs="맑은 고딕" w:hint="eastAsia"/>
          <w:lang w:eastAsia="ko-KR"/>
        </w:rPr>
        <w:t xml:space="preserve">온라인 </w:t>
      </w:r>
      <w:r>
        <w:rPr>
          <w:lang w:eastAsia="ko-KR"/>
        </w:rPr>
        <w:t>서면으로만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답변드립니다</w:t>
      </w:r>
      <w:proofErr w:type="spellEnd"/>
      <w:r>
        <w:rPr>
          <w:lang w:eastAsia="ko-KR"/>
        </w:rPr>
        <w:t xml:space="preserve">. </w:t>
      </w:r>
    </w:p>
    <w:p w14:paraId="6CE06450" w14:textId="77777777" w:rsidR="00D15FA2" w:rsidRDefault="00D15FA2" w:rsidP="00D15FA2">
      <w:pPr>
        <w:spacing w:line="240" w:lineRule="auto"/>
        <w:jc w:val="both"/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>-</w:t>
      </w:r>
      <w:r>
        <w:rPr>
          <w:lang w:eastAsia="ko-KR"/>
        </w:rPr>
        <w:t>전화</w:t>
      </w:r>
      <w:r>
        <w:rPr>
          <w:lang w:eastAsia="ko-KR"/>
        </w:rPr>
        <w:t>·</w:t>
      </w:r>
      <w:r>
        <w:rPr>
          <w:lang w:eastAsia="ko-KR"/>
        </w:rPr>
        <w:t>화상</w:t>
      </w:r>
      <w:r>
        <w:rPr>
          <w:lang w:eastAsia="ko-KR"/>
        </w:rPr>
        <w:t>·</w:t>
      </w:r>
      <w:r>
        <w:rPr>
          <w:lang w:eastAsia="ko-KR"/>
        </w:rPr>
        <w:t>대면</w:t>
      </w:r>
      <w:r>
        <w:rPr>
          <w:lang w:eastAsia="ko-KR"/>
        </w:rPr>
        <w:t xml:space="preserve"> </w:t>
      </w:r>
      <w:r>
        <w:rPr>
          <w:lang w:eastAsia="ko-KR"/>
        </w:rPr>
        <w:t>상담은</w:t>
      </w:r>
      <w:r>
        <w:rPr>
          <w:lang w:eastAsia="ko-KR"/>
        </w:rPr>
        <w:t xml:space="preserve"> </w:t>
      </w:r>
      <w:r>
        <w:rPr>
          <w:lang w:eastAsia="ko-KR"/>
        </w:rPr>
        <w:t>별도</w:t>
      </w:r>
      <w:r>
        <w:rPr>
          <w:lang w:eastAsia="ko-KR"/>
        </w:rPr>
        <w:t xml:space="preserve"> </w:t>
      </w:r>
      <w:r>
        <w:rPr>
          <w:lang w:eastAsia="ko-KR"/>
        </w:rPr>
        <w:t>유료</w:t>
      </w:r>
      <w:r>
        <w:rPr>
          <w:lang w:eastAsia="ko-KR"/>
        </w:rPr>
        <w:t xml:space="preserve"> </w:t>
      </w:r>
      <w:r>
        <w:rPr>
          <w:lang w:eastAsia="ko-KR"/>
        </w:rPr>
        <w:t>서비스이니</w:t>
      </w:r>
      <w:r>
        <w:rPr>
          <w:lang w:eastAsia="ko-KR"/>
        </w:rPr>
        <w:t xml:space="preserve"> </w:t>
      </w:r>
      <w:r>
        <w:rPr>
          <w:lang w:eastAsia="ko-KR"/>
        </w:rPr>
        <w:t>필요</w:t>
      </w:r>
      <w:r>
        <w:rPr>
          <w:lang w:eastAsia="ko-KR"/>
        </w:rPr>
        <w:t xml:space="preserve"> </w:t>
      </w:r>
      <w:r>
        <w:rPr>
          <w:lang w:eastAsia="ko-KR"/>
        </w:rPr>
        <w:t>시</w:t>
      </w:r>
      <w:r>
        <w:rPr>
          <w:lang w:eastAsia="ko-KR"/>
        </w:rPr>
        <w:t xml:space="preserve"> </w:t>
      </w:r>
      <w:r>
        <w:rPr>
          <w:lang w:eastAsia="ko-KR"/>
        </w:rPr>
        <w:t>문의해</w:t>
      </w:r>
      <w:r>
        <w:rPr>
          <w:lang w:eastAsia="ko-KR"/>
        </w:rPr>
        <w:t xml:space="preserve"> </w:t>
      </w:r>
      <w:r>
        <w:rPr>
          <w:lang w:eastAsia="ko-KR"/>
        </w:rPr>
        <w:t>주세요</w:t>
      </w:r>
      <w:r>
        <w:rPr>
          <w:lang w:eastAsia="ko-KR"/>
        </w:rPr>
        <w:t xml:space="preserve">. </w:t>
      </w:r>
    </w:p>
    <w:p w14:paraId="7CF92023" w14:textId="77777777" w:rsidR="00D15FA2" w:rsidRDefault="00D15FA2" w:rsidP="00D15FA2">
      <w:pPr>
        <w:spacing w:line="240" w:lineRule="auto"/>
        <w:jc w:val="both"/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>-</w:t>
      </w:r>
      <w:r>
        <w:rPr>
          <w:lang w:eastAsia="ko-KR"/>
        </w:rPr>
        <w:t>가능한</w:t>
      </w:r>
      <w:r>
        <w:rPr>
          <w:lang w:eastAsia="ko-KR"/>
        </w:rPr>
        <w:t xml:space="preserve"> </w:t>
      </w:r>
      <w:r>
        <w:rPr>
          <w:lang w:eastAsia="ko-KR"/>
        </w:rPr>
        <w:t>한</w:t>
      </w:r>
      <w:r>
        <w:rPr>
          <w:lang w:eastAsia="ko-KR"/>
        </w:rPr>
        <w:t xml:space="preserve"> </w:t>
      </w:r>
      <w:r>
        <w:rPr>
          <w:lang w:eastAsia="ko-KR"/>
        </w:rPr>
        <w:t>사실</w:t>
      </w:r>
      <w:r>
        <w:rPr>
          <w:lang w:eastAsia="ko-KR"/>
        </w:rPr>
        <w:t xml:space="preserve"> </w:t>
      </w:r>
      <w:r>
        <w:rPr>
          <w:lang w:eastAsia="ko-KR"/>
        </w:rPr>
        <w:t>중심으로</w:t>
      </w:r>
      <w:r>
        <w:rPr>
          <w:lang w:eastAsia="ko-KR"/>
        </w:rPr>
        <w:t xml:space="preserve"> </w:t>
      </w:r>
      <w:r>
        <w:rPr>
          <w:lang w:eastAsia="ko-KR"/>
        </w:rPr>
        <w:t>기재해</w:t>
      </w:r>
      <w:r>
        <w:rPr>
          <w:lang w:eastAsia="ko-KR"/>
        </w:rPr>
        <w:t xml:space="preserve"> </w:t>
      </w:r>
      <w:r>
        <w:rPr>
          <w:lang w:eastAsia="ko-KR"/>
        </w:rPr>
        <w:t>주세요</w:t>
      </w:r>
      <w:r>
        <w:rPr>
          <w:lang w:eastAsia="ko-KR"/>
        </w:rPr>
        <w:t>(‘~</w:t>
      </w:r>
      <w:r>
        <w:rPr>
          <w:lang w:eastAsia="ko-KR"/>
        </w:rPr>
        <w:t>라고</w:t>
      </w:r>
      <w:r>
        <w:rPr>
          <w:lang w:eastAsia="ko-KR"/>
        </w:rPr>
        <w:t xml:space="preserve"> </w:t>
      </w:r>
      <w:r>
        <w:rPr>
          <w:lang w:eastAsia="ko-KR"/>
        </w:rPr>
        <w:t>들었다</w:t>
      </w:r>
      <w:r>
        <w:rPr>
          <w:lang w:eastAsia="ko-KR"/>
        </w:rPr>
        <w:t xml:space="preserve">’ </w:t>
      </w:r>
      <w:r>
        <w:rPr>
          <w:lang w:eastAsia="ko-KR"/>
        </w:rPr>
        <w:t>대신</w:t>
      </w:r>
      <w:r>
        <w:rPr>
          <w:lang w:eastAsia="ko-KR"/>
        </w:rPr>
        <w:t xml:space="preserve"> ‘~</w:t>
      </w:r>
      <w:r>
        <w:rPr>
          <w:lang w:eastAsia="ko-KR"/>
        </w:rPr>
        <w:t>라고</w:t>
      </w:r>
      <w:r>
        <w:rPr>
          <w:lang w:eastAsia="ko-KR"/>
        </w:rPr>
        <w:t xml:space="preserve"> </w:t>
      </w:r>
      <w:r>
        <w:rPr>
          <w:lang w:eastAsia="ko-KR"/>
        </w:rPr>
        <w:t>말했다</w:t>
      </w:r>
      <w:r>
        <w:rPr>
          <w:lang w:eastAsia="ko-KR"/>
        </w:rPr>
        <w:t xml:space="preserve">’). </w:t>
      </w:r>
    </w:p>
    <w:p w14:paraId="5F4235CC" w14:textId="7C52CD75" w:rsidR="008D03D7" w:rsidRDefault="00D15FA2" w:rsidP="00D15FA2">
      <w:pPr>
        <w:spacing w:line="240" w:lineRule="auto"/>
        <w:jc w:val="both"/>
        <w:rPr>
          <w:lang w:eastAsia="ko-KR"/>
        </w:rPr>
      </w:pPr>
      <w:r>
        <w:rPr>
          <w:rFonts w:eastAsia="맑은 고딕" w:hint="eastAsia"/>
          <w:lang w:eastAsia="ko-KR"/>
        </w:rPr>
        <w:t>-</w:t>
      </w:r>
      <w:r>
        <w:rPr>
          <w:lang w:eastAsia="ko-KR"/>
        </w:rPr>
        <w:t>추정</w:t>
      </w:r>
      <w:r>
        <w:rPr>
          <w:lang w:eastAsia="ko-KR"/>
        </w:rPr>
        <w:t>·</w:t>
      </w:r>
      <w:r>
        <w:rPr>
          <w:lang w:eastAsia="ko-KR"/>
        </w:rPr>
        <w:t>의견은</w:t>
      </w:r>
      <w:r>
        <w:rPr>
          <w:lang w:eastAsia="ko-KR"/>
        </w:rPr>
        <w:t xml:space="preserve"> ‘</w:t>
      </w:r>
      <w:r>
        <w:rPr>
          <w:lang w:eastAsia="ko-KR"/>
        </w:rPr>
        <w:t>추정</w:t>
      </w:r>
      <w:r>
        <w:rPr>
          <w:lang w:eastAsia="ko-KR"/>
        </w:rPr>
        <w:t>’·‘</w:t>
      </w:r>
      <w:r>
        <w:rPr>
          <w:lang w:eastAsia="ko-KR"/>
        </w:rPr>
        <w:t>의견</w:t>
      </w:r>
      <w:r>
        <w:rPr>
          <w:lang w:eastAsia="ko-KR"/>
        </w:rPr>
        <w:t>’</w:t>
      </w:r>
      <w:proofErr w:type="spellStart"/>
      <w:r>
        <w:rPr>
          <w:lang w:eastAsia="ko-KR"/>
        </w:rPr>
        <w:t>으로</w:t>
      </w:r>
      <w:proofErr w:type="spellEnd"/>
      <w:r>
        <w:rPr>
          <w:lang w:eastAsia="ko-KR"/>
        </w:rPr>
        <w:t xml:space="preserve"> </w:t>
      </w:r>
      <w:r>
        <w:rPr>
          <w:lang w:eastAsia="ko-KR"/>
        </w:rPr>
        <w:t>표시해</w:t>
      </w:r>
      <w:r>
        <w:rPr>
          <w:lang w:eastAsia="ko-KR"/>
        </w:rPr>
        <w:t xml:space="preserve"> </w:t>
      </w:r>
      <w:r>
        <w:rPr>
          <w:lang w:eastAsia="ko-KR"/>
        </w:rPr>
        <w:t>주시면</w:t>
      </w:r>
      <w:r>
        <w:rPr>
          <w:lang w:eastAsia="ko-KR"/>
        </w:rPr>
        <w:t xml:space="preserve"> </w:t>
      </w:r>
      <w:r>
        <w:rPr>
          <w:lang w:eastAsia="ko-KR"/>
        </w:rPr>
        <w:t>신속한</w:t>
      </w:r>
      <w:r>
        <w:rPr>
          <w:lang w:eastAsia="ko-KR"/>
        </w:rPr>
        <w:t xml:space="preserve"> </w:t>
      </w:r>
      <w:r>
        <w:rPr>
          <w:lang w:eastAsia="ko-KR"/>
        </w:rPr>
        <w:t>검토에</w:t>
      </w:r>
      <w:r>
        <w:rPr>
          <w:lang w:eastAsia="ko-KR"/>
        </w:rPr>
        <w:t xml:space="preserve"> </w:t>
      </w:r>
      <w:r>
        <w:rPr>
          <w:lang w:eastAsia="ko-KR"/>
        </w:rPr>
        <w:t>도움이</w:t>
      </w:r>
      <w:r>
        <w:rPr>
          <w:lang w:eastAsia="ko-KR"/>
        </w:rPr>
        <w:t xml:space="preserve"> </w:t>
      </w:r>
      <w:r>
        <w:rPr>
          <w:lang w:eastAsia="ko-KR"/>
        </w:rPr>
        <w:t>됩니다</w:t>
      </w:r>
      <w:r>
        <w:rPr>
          <w:lang w:eastAsia="ko-KR"/>
        </w:rPr>
        <w:t>.</w:t>
      </w:r>
    </w:p>
    <w:p w14:paraId="2793A762" w14:textId="77777777" w:rsidR="00D15FA2" w:rsidRDefault="00D15FA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ko-KR"/>
        </w:rPr>
      </w:pPr>
      <w:r>
        <w:rPr>
          <w:lang w:eastAsia="ko-KR"/>
        </w:rPr>
        <w:br w:type="page"/>
      </w:r>
    </w:p>
    <w:p w14:paraId="0A16C980" w14:textId="27273E74" w:rsidR="008D03D7" w:rsidRDefault="00D15FA2" w:rsidP="00D15FA2">
      <w:pPr>
        <w:pStyle w:val="1"/>
        <w:jc w:val="both"/>
        <w:rPr>
          <w:lang w:eastAsia="ko-KR"/>
        </w:rPr>
      </w:pPr>
      <w:r>
        <w:rPr>
          <w:lang w:eastAsia="ko-KR"/>
        </w:rPr>
        <w:lastRenderedPageBreak/>
        <w:t xml:space="preserve">1. </w:t>
      </w:r>
      <w:r>
        <w:rPr>
          <w:lang w:eastAsia="ko-KR"/>
        </w:rPr>
        <w:t>저작권</w:t>
      </w:r>
      <w:r>
        <w:rPr>
          <w:lang w:eastAsia="ko-KR"/>
        </w:rPr>
        <w:t xml:space="preserve"> </w:t>
      </w:r>
      <w:r>
        <w:rPr>
          <w:lang w:eastAsia="ko-KR"/>
        </w:rPr>
        <w:t>보호</w:t>
      </w:r>
      <w:r>
        <w:rPr>
          <w:lang w:eastAsia="ko-KR"/>
        </w:rPr>
        <w:t>/</w:t>
      </w:r>
      <w:r>
        <w:rPr>
          <w:lang w:eastAsia="ko-KR"/>
        </w:rPr>
        <w:t>지식재산</w:t>
      </w:r>
      <w:r>
        <w:rPr>
          <w:lang w:eastAsia="ko-KR"/>
        </w:rPr>
        <w:t xml:space="preserve"> </w:t>
      </w:r>
      <w:r>
        <w:rPr>
          <w:lang w:eastAsia="ko-KR"/>
        </w:rPr>
        <w:t>문의</w:t>
      </w:r>
      <w:r>
        <w:rPr>
          <w:lang w:eastAsia="ko-KR"/>
        </w:rPr>
        <w:t xml:space="preserve"> </w:t>
      </w:r>
      <w:r>
        <w:rPr>
          <w:lang w:eastAsia="ko-KR"/>
        </w:rPr>
        <w:t>양식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59"/>
        <w:gridCol w:w="2880"/>
      </w:tblGrid>
      <w:tr w:rsidR="008D03D7" w14:paraId="39ADCDAC" w14:textId="77777777" w:rsidTr="00D15FA2">
        <w:tc>
          <w:tcPr>
            <w:tcW w:w="1101" w:type="dxa"/>
          </w:tcPr>
          <w:p w14:paraId="273CE6AE" w14:textId="77777777" w:rsidR="008D03D7" w:rsidRDefault="00D15FA2" w:rsidP="00D15FA2">
            <w:pPr>
              <w:jc w:val="both"/>
            </w:pPr>
            <w:proofErr w:type="spellStart"/>
            <w:r>
              <w:t>번호</w:t>
            </w:r>
            <w:proofErr w:type="spellEnd"/>
          </w:p>
        </w:tc>
        <w:tc>
          <w:tcPr>
            <w:tcW w:w="4659" w:type="dxa"/>
          </w:tcPr>
          <w:p w14:paraId="666A5702" w14:textId="77777777" w:rsidR="008D03D7" w:rsidRDefault="00D15FA2" w:rsidP="00D15FA2">
            <w:pPr>
              <w:jc w:val="both"/>
            </w:pPr>
            <w:r>
              <w:t>문항</w:t>
            </w:r>
          </w:p>
        </w:tc>
        <w:tc>
          <w:tcPr>
            <w:tcW w:w="2880" w:type="dxa"/>
          </w:tcPr>
          <w:p w14:paraId="1898D19A" w14:textId="77777777" w:rsidR="008D03D7" w:rsidRDefault="00D15FA2" w:rsidP="00D15FA2">
            <w:pPr>
              <w:jc w:val="both"/>
            </w:pPr>
            <w:r>
              <w:t>유형</w:t>
            </w:r>
          </w:p>
        </w:tc>
      </w:tr>
      <w:tr w:rsidR="008D03D7" w14:paraId="37F79239" w14:textId="77777777" w:rsidTr="00D15FA2">
        <w:tc>
          <w:tcPr>
            <w:tcW w:w="1101" w:type="dxa"/>
          </w:tcPr>
          <w:p w14:paraId="5BB81952" w14:textId="77777777" w:rsidR="008D03D7" w:rsidRDefault="00D15FA2" w:rsidP="00D15FA2">
            <w:pPr>
              <w:jc w:val="both"/>
            </w:pPr>
            <w:r>
              <w:t>1</w:t>
            </w:r>
          </w:p>
        </w:tc>
        <w:tc>
          <w:tcPr>
            <w:tcW w:w="4659" w:type="dxa"/>
          </w:tcPr>
          <w:p w14:paraId="40B056D3" w14:textId="77777777" w:rsidR="008D03D7" w:rsidRDefault="00D15FA2" w:rsidP="00D15FA2">
            <w:pPr>
              <w:jc w:val="both"/>
            </w:pPr>
            <w:r>
              <w:t>문제</w:t>
            </w:r>
            <w:r>
              <w:t xml:space="preserve"> </w:t>
            </w:r>
            <w:r>
              <w:t>유형</w:t>
            </w:r>
          </w:p>
        </w:tc>
        <w:tc>
          <w:tcPr>
            <w:tcW w:w="2880" w:type="dxa"/>
          </w:tcPr>
          <w:p w14:paraId="47FFB60B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선택</w:t>
            </w:r>
            <w:r>
              <w:rPr>
                <w:lang w:eastAsia="ko-KR"/>
              </w:rPr>
              <w:t xml:space="preserve"> (</w:t>
            </w:r>
            <w:r>
              <w:rPr>
                <w:lang w:eastAsia="ko-KR"/>
              </w:rPr>
              <w:t>무단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사용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표절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로열티</w:t>
            </w:r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미정산</w:t>
            </w:r>
            <w:proofErr w:type="spellEnd"/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계약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위반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기타</w:t>
            </w:r>
            <w:r>
              <w:rPr>
                <w:lang w:eastAsia="ko-KR"/>
              </w:rPr>
              <w:t>)</w:t>
            </w:r>
          </w:p>
        </w:tc>
      </w:tr>
      <w:tr w:rsidR="008D03D7" w14:paraId="245ADE37" w14:textId="77777777" w:rsidTr="00D15FA2">
        <w:tc>
          <w:tcPr>
            <w:tcW w:w="1101" w:type="dxa"/>
          </w:tcPr>
          <w:p w14:paraId="2FB16076" w14:textId="77777777" w:rsidR="008D03D7" w:rsidRDefault="00D15FA2" w:rsidP="00D15FA2">
            <w:pPr>
              <w:jc w:val="both"/>
            </w:pPr>
            <w:r>
              <w:t>★2</w:t>
            </w:r>
          </w:p>
        </w:tc>
        <w:tc>
          <w:tcPr>
            <w:tcW w:w="4659" w:type="dxa"/>
          </w:tcPr>
          <w:p w14:paraId="42CE5AD8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문제가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된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저작물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설명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곡명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영상</w:t>
            </w:r>
            <w:r>
              <w:rPr>
                <w:lang w:eastAsia="ko-KR"/>
              </w:rPr>
              <w:t xml:space="preserve"> URL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2880" w:type="dxa"/>
          </w:tcPr>
          <w:p w14:paraId="017FF15B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364F83A1" w14:textId="77777777" w:rsidTr="00D15FA2">
        <w:tc>
          <w:tcPr>
            <w:tcW w:w="1101" w:type="dxa"/>
          </w:tcPr>
          <w:p w14:paraId="4D0BB9A0" w14:textId="77777777" w:rsidR="008D03D7" w:rsidRDefault="00D15FA2" w:rsidP="00D15FA2">
            <w:pPr>
              <w:jc w:val="both"/>
            </w:pPr>
            <w:r>
              <w:t>3</w:t>
            </w:r>
          </w:p>
        </w:tc>
        <w:tc>
          <w:tcPr>
            <w:tcW w:w="4659" w:type="dxa"/>
          </w:tcPr>
          <w:p w14:paraId="55DD05B4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저작권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등록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여부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및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등록번호</w:t>
            </w:r>
          </w:p>
        </w:tc>
        <w:tc>
          <w:tcPr>
            <w:tcW w:w="2880" w:type="dxa"/>
          </w:tcPr>
          <w:p w14:paraId="1B30B2FE" w14:textId="77777777" w:rsidR="008D03D7" w:rsidRDefault="00D15FA2" w:rsidP="00D15FA2">
            <w:pPr>
              <w:jc w:val="both"/>
            </w:pPr>
            <w:proofErr w:type="spellStart"/>
            <w:r>
              <w:t>단답</w:t>
            </w:r>
            <w:proofErr w:type="spellEnd"/>
          </w:p>
        </w:tc>
      </w:tr>
      <w:tr w:rsidR="008D03D7" w14:paraId="13CAD033" w14:textId="77777777" w:rsidTr="00D15FA2">
        <w:tc>
          <w:tcPr>
            <w:tcW w:w="1101" w:type="dxa"/>
          </w:tcPr>
          <w:p w14:paraId="23798AA9" w14:textId="77777777" w:rsidR="008D03D7" w:rsidRDefault="00D15FA2" w:rsidP="00D15FA2">
            <w:pPr>
              <w:jc w:val="both"/>
            </w:pPr>
            <w:r>
              <w:t>★4</w:t>
            </w:r>
          </w:p>
        </w:tc>
        <w:tc>
          <w:tcPr>
            <w:tcW w:w="4659" w:type="dxa"/>
          </w:tcPr>
          <w:p w14:paraId="08C940B3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침해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혹은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문제</w:t>
            </w:r>
            <w:r>
              <w:rPr>
                <w:lang w:eastAsia="ko-KR"/>
              </w:rPr>
              <w:t xml:space="preserve">) </w:t>
            </w:r>
            <w:r>
              <w:rPr>
                <w:lang w:eastAsia="ko-KR"/>
              </w:rPr>
              <w:t>발생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일시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장소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플랫폼</w:t>
            </w:r>
          </w:p>
        </w:tc>
        <w:tc>
          <w:tcPr>
            <w:tcW w:w="2880" w:type="dxa"/>
          </w:tcPr>
          <w:p w14:paraId="2BC3DB8F" w14:textId="77777777" w:rsidR="008D03D7" w:rsidRDefault="00D15FA2" w:rsidP="00D15FA2">
            <w:pPr>
              <w:jc w:val="both"/>
            </w:pPr>
            <w:proofErr w:type="spellStart"/>
            <w:r>
              <w:t>날짜</w:t>
            </w:r>
            <w:r>
              <w:t>·</w:t>
            </w:r>
            <w:r>
              <w:t>단답</w:t>
            </w:r>
            <w:proofErr w:type="spellEnd"/>
          </w:p>
        </w:tc>
      </w:tr>
      <w:tr w:rsidR="008D03D7" w14:paraId="4C4EE724" w14:textId="77777777" w:rsidTr="00D15FA2">
        <w:tc>
          <w:tcPr>
            <w:tcW w:w="1101" w:type="dxa"/>
          </w:tcPr>
          <w:p w14:paraId="66A1E06F" w14:textId="77777777" w:rsidR="008D03D7" w:rsidRDefault="00D15FA2" w:rsidP="00D15FA2">
            <w:pPr>
              <w:jc w:val="both"/>
            </w:pPr>
            <w:r>
              <w:t>★5</w:t>
            </w:r>
          </w:p>
        </w:tc>
        <w:tc>
          <w:tcPr>
            <w:tcW w:w="4659" w:type="dxa"/>
          </w:tcPr>
          <w:p w14:paraId="6B2BED18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상대방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개인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법인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플랫폼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링크</w:t>
            </w:r>
            <w:r>
              <w:rPr>
                <w:lang w:eastAsia="ko-KR"/>
              </w:rPr>
              <w:t>)</w:t>
            </w:r>
          </w:p>
        </w:tc>
        <w:tc>
          <w:tcPr>
            <w:tcW w:w="2880" w:type="dxa"/>
          </w:tcPr>
          <w:p w14:paraId="0F33ABB5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48214B41" w14:textId="77777777" w:rsidTr="00D15FA2">
        <w:tc>
          <w:tcPr>
            <w:tcW w:w="1101" w:type="dxa"/>
          </w:tcPr>
          <w:p w14:paraId="0A062640" w14:textId="77777777" w:rsidR="008D03D7" w:rsidRDefault="00D15FA2" w:rsidP="00D15FA2">
            <w:pPr>
              <w:jc w:val="both"/>
            </w:pPr>
            <w:r>
              <w:t>6</w:t>
            </w:r>
          </w:p>
        </w:tc>
        <w:tc>
          <w:tcPr>
            <w:tcW w:w="4659" w:type="dxa"/>
          </w:tcPr>
          <w:p w14:paraId="28F61462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이미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취한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조치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신고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삭제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요청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2880" w:type="dxa"/>
          </w:tcPr>
          <w:p w14:paraId="0378B0BF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4DE10973" w14:textId="77777777" w:rsidTr="00D15FA2">
        <w:tc>
          <w:tcPr>
            <w:tcW w:w="1101" w:type="dxa"/>
          </w:tcPr>
          <w:p w14:paraId="4050DB79" w14:textId="77777777" w:rsidR="008D03D7" w:rsidRDefault="00D15FA2" w:rsidP="00D15FA2">
            <w:pPr>
              <w:jc w:val="both"/>
            </w:pPr>
            <w:r>
              <w:t>7</w:t>
            </w:r>
          </w:p>
        </w:tc>
        <w:tc>
          <w:tcPr>
            <w:tcW w:w="4659" w:type="dxa"/>
          </w:tcPr>
          <w:p w14:paraId="79008925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원하는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해결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삭제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손해배상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정산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요구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2880" w:type="dxa"/>
          </w:tcPr>
          <w:p w14:paraId="249A48A1" w14:textId="77777777" w:rsidR="008D03D7" w:rsidRDefault="00D15FA2" w:rsidP="00D15FA2">
            <w:pPr>
              <w:jc w:val="both"/>
            </w:pPr>
            <w:proofErr w:type="spellStart"/>
            <w:r>
              <w:t>단답</w:t>
            </w:r>
            <w:proofErr w:type="spellEnd"/>
          </w:p>
        </w:tc>
      </w:tr>
      <w:tr w:rsidR="008D03D7" w14:paraId="05D9D2C6" w14:textId="77777777" w:rsidTr="00D15FA2">
        <w:tc>
          <w:tcPr>
            <w:tcW w:w="1101" w:type="dxa"/>
          </w:tcPr>
          <w:p w14:paraId="4D346D20" w14:textId="77777777" w:rsidR="008D03D7" w:rsidRDefault="00D15FA2" w:rsidP="00D15FA2">
            <w:pPr>
              <w:jc w:val="both"/>
            </w:pPr>
            <w:r>
              <w:t>8</w:t>
            </w:r>
          </w:p>
        </w:tc>
        <w:tc>
          <w:tcPr>
            <w:tcW w:w="4659" w:type="dxa"/>
          </w:tcPr>
          <w:p w14:paraId="6F4B3120" w14:textId="77777777" w:rsidR="008D03D7" w:rsidRDefault="00D15FA2" w:rsidP="00D15FA2">
            <w:pPr>
              <w:jc w:val="both"/>
            </w:pPr>
            <w:r>
              <w:t>기타</w:t>
            </w:r>
            <w:r>
              <w:t xml:space="preserve"> </w:t>
            </w:r>
            <w:r>
              <w:t>참고</w:t>
            </w:r>
            <w:r>
              <w:t xml:space="preserve"> </w:t>
            </w:r>
            <w:r>
              <w:t>사항</w:t>
            </w:r>
          </w:p>
        </w:tc>
        <w:tc>
          <w:tcPr>
            <w:tcW w:w="2880" w:type="dxa"/>
          </w:tcPr>
          <w:p w14:paraId="32A883EC" w14:textId="77777777" w:rsidR="008D03D7" w:rsidRDefault="00D15FA2" w:rsidP="00D15FA2">
            <w:pPr>
              <w:jc w:val="both"/>
            </w:pPr>
            <w:r>
              <w:t>장문</w:t>
            </w:r>
          </w:p>
        </w:tc>
      </w:tr>
    </w:tbl>
    <w:p w14:paraId="34AE52C3" w14:textId="77777777" w:rsidR="00D15FA2" w:rsidRDefault="00D15FA2" w:rsidP="00D15FA2">
      <w:pPr>
        <w:pStyle w:val="1"/>
        <w:jc w:val="both"/>
        <w:rPr>
          <w:lang w:eastAsia="ko-KR"/>
        </w:rPr>
      </w:pPr>
    </w:p>
    <w:p w14:paraId="76D7019F" w14:textId="77777777" w:rsidR="00D15FA2" w:rsidRDefault="00D15FA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ko-KR"/>
        </w:rPr>
      </w:pPr>
      <w:r>
        <w:rPr>
          <w:lang w:eastAsia="ko-KR"/>
        </w:rPr>
        <w:br w:type="page"/>
      </w:r>
    </w:p>
    <w:p w14:paraId="1077A7D6" w14:textId="1EA9E586" w:rsidR="008D03D7" w:rsidRDefault="00D15FA2" w:rsidP="00D15FA2">
      <w:pPr>
        <w:pStyle w:val="1"/>
        <w:jc w:val="both"/>
        <w:rPr>
          <w:lang w:eastAsia="ko-KR"/>
        </w:rPr>
      </w:pPr>
      <w:r>
        <w:rPr>
          <w:lang w:eastAsia="ko-KR"/>
        </w:rPr>
        <w:lastRenderedPageBreak/>
        <w:t xml:space="preserve">2. </w:t>
      </w:r>
      <w:r>
        <w:rPr>
          <w:lang w:eastAsia="ko-KR"/>
        </w:rPr>
        <w:t>계약</w:t>
      </w:r>
      <w:r>
        <w:rPr>
          <w:lang w:eastAsia="ko-KR"/>
        </w:rPr>
        <w:t xml:space="preserve"> </w:t>
      </w:r>
      <w:r>
        <w:rPr>
          <w:lang w:eastAsia="ko-KR"/>
        </w:rPr>
        <w:t>리스크</w:t>
      </w:r>
      <w:r>
        <w:rPr>
          <w:lang w:eastAsia="ko-KR"/>
        </w:rPr>
        <w:t>(</w:t>
      </w:r>
      <w:r>
        <w:rPr>
          <w:lang w:eastAsia="ko-KR"/>
        </w:rPr>
        <w:t>음원</w:t>
      </w:r>
      <w:r>
        <w:rPr>
          <w:lang w:eastAsia="ko-KR"/>
        </w:rPr>
        <w:t>·</w:t>
      </w:r>
      <w:r>
        <w:rPr>
          <w:lang w:eastAsia="ko-KR"/>
        </w:rPr>
        <w:t>공연</w:t>
      </w:r>
      <w:r>
        <w:rPr>
          <w:lang w:eastAsia="ko-KR"/>
        </w:rPr>
        <w:t>·</w:t>
      </w:r>
      <w:r>
        <w:rPr>
          <w:lang w:eastAsia="ko-KR"/>
        </w:rPr>
        <w:t>전속</w:t>
      </w:r>
      <w:r>
        <w:rPr>
          <w:lang w:eastAsia="ko-KR"/>
        </w:rPr>
        <w:t xml:space="preserve"> </w:t>
      </w:r>
      <w:r>
        <w:rPr>
          <w:lang w:eastAsia="ko-KR"/>
        </w:rPr>
        <w:t>등</w:t>
      </w:r>
      <w:r>
        <w:rPr>
          <w:lang w:eastAsia="ko-KR"/>
        </w:rPr>
        <w:t xml:space="preserve">) </w:t>
      </w:r>
      <w:r>
        <w:rPr>
          <w:lang w:eastAsia="ko-KR"/>
        </w:rPr>
        <w:t>문의</w:t>
      </w:r>
      <w:r>
        <w:rPr>
          <w:lang w:eastAsia="ko-KR"/>
        </w:rPr>
        <w:t xml:space="preserve"> </w:t>
      </w:r>
      <w:r>
        <w:rPr>
          <w:lang w:eastAsia="ko-KR"/>
        </w:rPr>
        <w:t>양식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802"/>
        <w:gridCol w:w="2953"/>
      </w:tblGrid>
      <w:tr w:rsidR="008D03D7" w14:paraId="4CFCC9EE" w14:textId="77777777" w:rsidTr="00D15FA2">
        <w:tc>
          <w:tcPr>
            <w:tcW w:w="1101" w:type="dxa"/>
          </w:tcPr>
          <w:p w14:paraId="596E6F2B" w14:textId="77777777" w:rsidR="008D03D7" w:rsidRDefault="00D15FA2" w:rsidP="00D15FA2">
            <w:pPr>
              <w:jc w:val="both"/>
            </w:pPr>
            <w:proofErr w:type="spellStart"/>
            <w:r>
              <w:t>번호</w:t>
            </w:r>
            <w:proofErr w:type="spellEnd"/>
          </w:p>
        </w:tc>
        <w:tc>
          <w:tcPr>
            <w:tcW w:w="4802" w:type="dxa"/>
          </w:tcPr>
          <w:p w14:paraId="7CABA7D3" w14:textId="77777777" w:rsidR="008D03D7" w:rsidRDefault="00D15FA2" w:rsidP="00D15FA2">
            <w:pPr>
              <w:jc w:val="both"/>
            </w:pPr>
            <w:proofErr w:type="spellStart"/>
            <w:r>
              <w:t>문항</w:t>
            </w:r>
            <w:proofErr w:type="spellEnd"/>
          </w:p>
        </w:tc>
        <w:tc>
          <w:tcPr>
            <w:tcW w:w="2953" w:type="dxa"/>
          </w:tcPr>
          <w:p w14:paraId="6052365F" w14:textId="77777777" w:rsidR="008D03D7" w:rsidRDefault="00D15FA2" w:rsidP="00D15FA2">
            <w:pPr>
              <w:jc w:val="both"/>
            </w:pPr>
            <w:proofErr w:type="spellStart"/>
            <w:r>
              <w:t>유형</w:t>
            </w:r>
            <w:proofErr w:type="spellEnd"/>
          </w:p>
        </w:tc>
      </w:tr>
      <w:tr w:rsidR="008D03D7" w14:paraId="44660C72" w14:textId="77777777" w:rsidTr="00D15FA2">
        <w:tc>
          <w:tcPr>
            <w:tcW w:w="1101" w:type="dxa"/>
          </w:tcPr>
          <w:p w14:paraId="18DB8D20" w14:textId="77777777" w:rsidR="008D03D7" w:rsidRDefault="00D15FA2" w:rsidP="00D15FA2">
            <w:pPr>
              <w:jc w:val="both"/>
            </w:pPr>
            <w:r>
              <w:t>★1</w:t>
            </w:r>
          </w:p>
        </w:tc>
        <w:tc>
          <w:tcPr>
            <w:tcW w:w="4802" w:type="dxa"/>
          </w:tcPr>
          <w:p w14:paraId="39C1BA0D" w14:textId="77777777" w:rsidR="008D03D7" w:rsidRDefault="00D15FA2" w:rsidP="00D15FA2">
            <w:pPr>
              <w:jc w:val="both"/>
            </w:pPr>
            <w:proofErr w:type="spellStart"/>
            <w:r>
              <w:t>계약</w:t>
            </w:r>
            <w:proofErr w:type="spellEnd"/>
            <w:r>
              <w:t xml:space="preserve"> </w:t>
            </w:r>
            <w:proofErr w:type="spellStart"/>
            <w:r>
              <w:t>종류</w:t>
            </w:r>
            <w:proofErr w:type="spellEnd"/>
          </w:p>
        </w:tc>
        <w:tc>
          <w:tcPr>
            <w:tcW w:w="2953" w:type="dxa"/>
          </w:tcPr>
          <w:p w14:paraId="580B4BC1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선택</w:t>
            </w:r>
            <w:r>
              <w:rPr>
                <w:lang w:eastAsia="ko-KR"/>
              </w:rPr>
              <w:t xml:space="preserve"> (</w:t>
            </w:r>
            <w:r>
              <w:rPr>
                <w:lang w:eastAsia="ko-KR"/>
              </w:rPr>
              <w:t>음원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계약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공연</w:t>
            </w:r>
            <w:r>
              <w:rPr>
                <w:lang w:eastAsia="ko-KR"/>
              </w:rPr>
              <w:t>/</w:t>
            </w:r>
            <w:r>
              <w:rPr>
                <w:lang w:eastAsia="ko-KR"/>
              </w:rPr>
              <w:t>행사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계약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전속</w:t>
            </w:r>
            <w:r>
              <w:rPr>
                <w:lang w:eastAsia="ko-KR"/>
              </w:rPr>
              <w:t>/</w:t>
            </w:r>
            <w:r>
              <w:rPr>
                <w:lang w:eastAsia="ko-KR"/>
              </w:rPr>
              <w:t>매니지먼트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기타</w:t>
            </w:r>
            <w:r>
              <w:rPr>
                <w:lang w:eastAsia="ko-KR"/>
              </w:rPr>
              <w:t>)</w:t>
            </w:r>
          </w:p>
        </w:tc>
      </w:tr>
      <w:tr w:rsidR="008D03D7" w14:paraId="12F0A6CE" w14:textId="77777777" w:rsidTr="00D15FA2">
        <w:tc>
          <w:tcPr>
            <w:tcW w:w="1101" w:type="dxa"/>
          </w:tcPr>
          <w:p w14:paraId="19F84962" w14:textId="77777777" w:rsidR="008D03D7" w:rsidRDefault="00D15FA2" w:rsidP="00D15FA2">
            <w:pPr>
              <w:jc w:val="both"/>
            </w:pPr>
            <w:r>
              <w:t>★2</w:t>
            </w:r>
          </w:p>
        </w:tc>
        <w:tc>
          <w:tcPr>
            <w:tcW w:w="4802" w:type="dxa"/>
          </w:tcPr>
          <w:p w14:paraId="6523F184" w14:textId="77777777" w:rsidR="008D03D7" w:rsidRDefault="00D15FA2" w:rsidP="00D15FA2">
            <w:pPr>
              <w:jc w:val="both"/>
            </w:pPr>
            <w:proofErr w:type="spellStart"/>
            <w:r>
              <w:t>계약</w:t>
            </w:r>
            <w:proofErr w:type="spellEnd"/>
            <w:r>
              <w:t xml:space="preserve"> </w:t>
            </w:r>
            <w:proofErr w:type="spellStart"/>
            <w:r>
              <w:t>체결</w:t>
            </w:r>
            <w:proofErr w:type="spellEnd"/>
            <w:r>
              <w:t xml:space="preserve"> </w:t>
            </w:r>
            <w:proofErr w:type="spellStart"/>
            <w:r>
              <w:t>일자</w:t>
            </w:r>
            <w:proofErr w:type="spellEnd"/>
          </w:p>
        </w:tc>
        <w:tc>
          <w:tcPr>
            <w:tcW w:w="2953" w:type="dxa"/>
          </w:tcPr>
          <w:p w14:paraId="2EF548A5" w14:textId="77777777" w:rsidR="008D03D7" w:rsidRDefault="00D15FA2" w:rsidP="00D15FA2">
            <w:pPr>
              <w:jc w:val="both"/>
            </w:pPr>
            <w:proofErr w:type="spellStart"/>
            <w:r>
              <w:t>날짜</w:t>
            </w:r>
            <w:proofErr w:type="spellEnd"/>
          </w:p>
        </w:tc>
      </w:tr>
      <w:tr w:rsidR="008D03D7" w14:paraId="4F7F85A9" w14:textId="77777777" w:rsidTr="00D15FA2">
        <w:tc>
          <w:tcPr>
            <w:tcW w:w="1101" w:type="dxa"/>
          </w:tcPr>
          <w:p w14:paraId="353BDD8A" w14:textId="77777777" w:rsidR="008D03D7" w:rsidRDefault="00D15FA2" w:rsidP="00D15FA2">
            <w:pPr>
              <w:jc w:val="both"/>
            </w:pPr>
            <w:r>
              <w:t>★3</w:t>
            </w:r>
          </w:p>
        </w:tc>
        <w:tc>
          <w:tcPr>
            <w:tcW w:w="4802" w:type="dxa"/>
          </w:tcPr>
          <w:p w14:paraId="54AED385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계약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당사자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회사명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담당자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연락처</w:t>
            </w:r>
            <w:r>
              <w:rPr>
                <w:lang w:eastAsia="ko-KR"/>
              </w:rPr>
              <w:t>)</w:t>
            </w:r>
          </w:p>
        </w:tc>
        <w:tc>
          <w:tcPr>
            <w:tcW w:w="2953" w:type="dxa"/>
          </w:tcPr>
          <w:p w14:paraId="51F56DBB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50CE45D0" w14:textId="77777777" w:rsidTr="00D15FA2">
        <w:tc>
          <w:tcPr>
            <w:tcW w:w="1101" w:type="dxa"/>
          </w:tcPr>
          <w:p w14:paraId="6A377F5B" w14:textId="77777777" w:rsidR="008D03D7" w:rsidRDefault="00D15FA2" w:rsidP="00D15FA2">
            <w:pPr>
              <w:jc w:val="both"/>
            </w:pPr>
            <w:r>
              <w:t>4</w:t>
            </w:r>
          </w:p>
        </w:tc>
        <w:tc>
          <w:tcPr>
            <w:tcW w:w="4802" w:type="dxa"/>
          </w:tcPr>
          <w:p w14:paraId="6E1DB387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주요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약정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내용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기간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정산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방식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권리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이전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2953" w:type="dxa"/>
          </w:tcPr>
          <w:p w14:paraId="047D2A59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505D2E2C" w14:textId="77777777" w:rsidTr="00D15FA2">
        <w:tc>
          <w:tcPr>
            <w:tcW w:w="1101" w:type="dxa"/>
          </w:tcPr>
          <w:p w14:paraId="14592038" w14:textId="77777777" w:rsidR="008D03D7" w:rsidRDefault="00D15FA2" w:rsidP="00D15FA2">
            <w:pPr>
              <w:jc w:val="both"/>
            </w:pPr>
            <w:r>
              <w:t>★5</w:t>
            </w:r>
          </w:p>
        </w:tc>
        <w:tc>
          <w:tcPr>
            <w:tcW w:w="4802" w:type="dxa"/>
          </w:tcPr>
          <w:p w14:paraId="3A35CE26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문제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발생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경위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계약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위반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내용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상대방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행동</w:t>
            </w:r>
            <w:r>
              <w:rPr>
                <w:lang w:eastAsia="ko-KR"/>
              </w:rPr>
              <w:t>)</w:t>
            </w:r>
          </w:p>
        </w:tc>
        <w:tc>
          <w:tcPr>
            <w:tcW w:w="2953" w:type="dxa"/>
          </w:tcPr>
          <w:p w14:paraId="3D325E6C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1EAE49C9" w14:textId="77777777" w:rsidTr="00D15FA2">
        <w:tc>
          <w:tcPr>
            <w:tcW w:w="1101" w:type="dxa"/>
          </w:tcPr>
          <w:p w14:paraId="21C13F21" w14:textId="77777777" w:rsidR="008D03D7" w:rsidRDefault="00D15FA2" w:rsidP="00D15FA2">
            <w:pPr>
              <w:jc w:val="both"/>
            </w:pPr>
            <w:r>
              <w:t>6</w:t>
            </w:r>
          </w:p>
        </w:tc>
        <w:tc>
          <w:tcPr>
            <w:tcW w:w="4802" w:type="dxa"/>
          </w:tcPr>
          <w:p w14:paraId="0D9F931B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손해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규모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금액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기회손실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2953" w:type="dxa"/>
          </w:tcPr>
          <w:p w14:paraId="3DDB3C8A" w14:textId="77777777" w:rsidR="008D03D7" w:rsidRDefault="00D15FA2" w:rsidP="00D15FA2">
            <w:pPr>
              <w:jc w:val="both"/>
            </w:pPr>
            <w:proofErr w:type="spellStart"/>
            <w:r>
              <w:t>단답</w:t>
            </w:r>
            <w:proofErr w:type="spellEnd"/>
          </w:p>
        </w:tc>
      </w:tr>
      <w:tr w:rsidR="008D03D7" w14:paraId="1E9DA1CD" w14:textId="77777777" w:rsidTr="00D15FA2">
        <w:tc>
          <w:tcPr>
            <w:tcW w:w="1101" w:type="dxa"/>
          </w:tcPr>
          <w:p w14:paraId="1F515AB8" w14:textId="77777777" w:rsidR="008D03D7" w:rsidRDefault="00D15FA2" w:rsidP="00D15FA2">
            <w:pPr>
              <w:jc w:val="both"/>
            </w:pPr>
            <w:r>
              <w:t>7</w:t>
            </w:r>
          </w:p>
        </w:tc>
        <w:tc>
          <w:tcPr>
            <w:tcW w:w="4802" w:type="dxa"/>
          </w:tcPr>
          <w:p w14:paraId="0F120F40" w14:textId="77777777" w:rsidR="008D03D7" w:rsidRDefault="00D15FA2" w:rsidP="00D15FA2">
            <w:pPr>
              <w:jc w:val="both"/>
            </w:pPr>
            <w:proofErr w:type="spellStart"/>
            <w:r>
              <w:t>이미</w:t>
            </w:r>
            <w:proofErr w:type="spellEnd"/>
            <w:r>
              <w:t xml:space="preserve"> </w:t>
            </w:r>
            <w:proofErr w:type="spellStart"/>
            <w:r>
              <w:t>시도한</w:t>
            </w:r>
            <w:proofErr w:type="spellEnd"/>
            <w:r>
              <w:t xml:space="preserve"> </w:t>
            </w:r>
            <w:proofErr w:type="spellStart"/>
            <w:r>
              <w:t>해결</w:t>
            </w:r>
            <w:proofErr w:type="spellEnd"/>
            <w:r>
              <w:t xml:space="preserve"> </w:t>
            </w:r>
            <w:proofErr w:type="spellStart"/>
            <w:r>
              <w:t>방법</w:t>
            </w:r>
            <w:proofErr w:type="spellEnd"/>
          </w:p>
        </w:tc>
        <w:tc>
          <w:tcPr>
            <w:tcW w:w="2953" w:type="dxa"/>
          </w:tcPr>
          <w:p w14:paraId="42DFCBE3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37BE9785" w14:textId="77777777" w:rsidTr="00D15FA2">
        <w:tc>
          <w:tcPr>
            <w:tcW w:w="1101" w:type="dxa"/>
          </w:tcPr>
          <w:p w14:paraId="20550340" w14:textId="77777777" w:rsidR="008D03D7" w:rsidRDefault="00D15FA2" w:rsidP="00D15FA2">
            <w:pPr>
              <w:jc w:val="both"/>
            </w:pPr>
            <w:r>
              <w:t>8</w:t>
            </w:r>
          </w:p>
        </w:tc>
        <w:tc>
          <w:tcPr>
            <w:tcW w:w="4802" w:type="dxa"/>
          </w:tcPr>
          <w:p w14:paraId="786A768D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우선적으로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받고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싶은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도움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계약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검토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해지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통보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협상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2953" w:type="dxa"/>
          </w:tcPr>
          <w:p w14:paraId="27530A4B" w14:textId="77777777" w:rsidR="008D03D7" w:rsidRDefault="00D15FA2" w:rsidP="00D15FA2">
            <w:pPr>
              <w:jc w:val="both"/>
            </w:pPr>
            <w:proofErr w:type="spellStart"/>
            <w:r>
              <w:t>단답</w:t>
            </w:r>
            <w:proofErr w:type="spellEnd"/>
          </w:p>
        </w:tc>
      </w:tr>
      <w:tr w:rsidR="008D03D7" w14:paraId="03C85E5A" w14:textId="77777777" w:rsidTr="00D15FA2">
        <w:tc>
          <w:tcPr>
            <w:tcW w:w="1101" w:type="dxa"/>
          </w:tcPr>
          <w:p w14:paraId="25C78C9B" w14:textId="77777777" w:rsidR="008D03D7" w:rsidRDefault="00D15FA2" w:rsidP="00D15FA2">
            <w:pPr>
              <w:jc w:val="both"/>
            </w:pPr>
            <w:r>
              <w:t>9</w:t>
            </w:r>
          </w:p>
        </w:tc>
        <w:tc>
          <w:tcPr>
            <w:tcW w:w="4802" w:type="dxa"/>
          </w:tcPr>
          <w:p w14:paraId="7369CE21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추가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자료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계약서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필수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업로드</w:t>
            </w:r>
            <w:r>
              <w:rPr>
                <w:lang w:eastAsia="ko-KR"/>
              </w:rPr>
              <w:t>)</w:t>
            </w:r>
          </w:p>
        </w:tc>
        <w:tc>
          <w:tcPr>
            <w:tcW w:w="2953" w:type="dxa"/>
          </w:tcPr>
          <w:p w14:paraId="3D15AE31" w14:textId="77777777" w:rsidR="008D03D7" w:rsidRDefault="00D15FA2" w:rsidP="00D15FA2">
            <w:pPr>
              <w:jc w:val="both"/>
            </w:pPr>
            <w:proofErr w:type="spellStart"/>
            <w:r>
              <w:t>파일</w:t>
            </w:r>
            <w:proofErr w:type="spellEnd"/>
          </w:p>
        </w:tc>
      </w:tr>
    </w:tbl>
    <w:p w14:paraId="347D7300" w14:textId="77777777" w:rsidR="00D15FA2" w:rsidRDefault="00D15FA2" w:rsidP="00D15FA2">
      <w:pPr>
        <w:pStyle w:val="1"/>
        <w:jc w:val="both"/>
        <w:rPr>
          <w:lang w:eastAsia="ko-KR"/>
        </w:rPr>
      </w:pPr>
    </w:p>
    <w:p w14:paraId="785A4AF0" w14:textId="77777777" w:rsidR="00D15FA2" w:rsidRDefault="00D15FA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ko-KR"/>
        </w:rPr>
      </w:pPr>
      <w:r>
        <w:rPr>
          <w:lang w:eastAsia="ko-KR"/>
        </w:rPr>
        <w:br w:type="page"/>
      </w:r>
    </w:p>
    <w:p w14:paraId="38D8604A" w14:textId="4BB1A02A" w:rsidR="008D03D7" w:rsidRDefault="00D15FA2" w:rsidP="00D15FA2">
      <w:pPr>
        <w:pStyle w:val="1"/>
        <w:jc w:val="both"/>
        <w:rPr>
          <w:lang w:eastAsia="ko-KR"/>
        </w:rPr>
      </w:pPr>
      <w:r>
        <w:rPr>
          <w:lang w:eastAsia="ko-KR"/>
        </w:rPr>
        <w:lastRenderedPageBreak/>
        <w:t xml:space="preserve">3. </w:t>
      </w:r>
      <w:r>
        <w:rPr>
          <w:lang w:eastAsia="ko-KR"/>
        </w:rPr>
        <w:t>미수금</w:t>
      </w:r>
      <w:r>
        <w:rPr>
          <w:lang w:eastAsia="ko-KR"/>
        </w:rPr>
        <w:t>·</w:t>
      </w:r>
      <w:r>
        <w:rPr>
          <w:lang w:eastAsia="ko-KR"/>
        </w:rPr>
        <w:t>정산</w:t>
      </w:r>
      <w:r>
        <w:rPr>
          <w:lang w:eastAsia="ko-KR"/>
        </w:rPr>
        <w:t xml:space="preserve"> </w:t>
      </w:r>
      <w:r>
        <w:rPr>
          <w:lang w:eastAsia="ko-KR"/>
        </w:rPr>
        <w:t>분쟁</w:t>
      </w:r>
      <w:r>
        <w:rPr>
          <w:lang w:eastAsia="ko-KR"/>
        </w:rPr>
        <w:t xml:space="preserve"> </w:t>
      </w:r>
      <w:r>
        <w:rPr>
          <w:lang w:eastAsia="ko-KR"/>
        </w:rPr>
        <w:t>문의</w:t>
      </w:r>
      <w:r>
        <w:rPr>
          <w:lang w:eastAsia="ko-KR"/>
        </w:rPr>
        <w:t xml:space="preserve"> </w:t>
      </w:r>
      <w:r>
        <w:rPr>
          <w:lang w:eastAsia="ko-KR"/>
        </w:rPr>
        <w:t>양식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59"/>
        <w:gridCol w:w="2880"/>
      </w:tblGrid>
      <w:tr w:rsidR="008D03D7" w14:paraId="0DEFEF83" w14:textId="77777777" w:rsidTr="00D15FA2">
        <w:tc>
          <w:tcPr>
            <w:tcW w:w="1101" w:type="dxa"/>
          </w:tcPr>
          <w:p w14:paraId="5FF2B632" w14:textId="77777777" w:rsidR="008D03D7" w:rsidRDefault="00D15FA2" w:rsidP="00D15FA2">
            <w:pPr>
              <w:jc w:val="both"/>
            </w:pPr>
            <w:proofErr w:type="spellStart"/>
            <w:r>
              <w:t>번호</w:t>
            </w:r>
            <w:proofErr w:type="spellEnd"/>
          </w:p>
        </w:tc>
        <w:tc>
          <w:tcPr>
            <w:tcW w:w="4659" w:type="dxa"/>
          </w:tcPr>
          <w:p w14:paraId="7D4488A8" w14:textId="77777777" w:rsidR="008D03D7" w:rsidRDefault="00D15FA2" w:rsidP="00D15FA2">
            <w:pPr>
              <w:jc w:val="both"/>
            </w:pPr>
            <w:r>
              <w:t>문항</w:t>
            </w:r>
          </w:p>
        </w:tc>
        <w:tc>
          <w:tcPr>
            <w:tcW w:w="2880" w:type="dxa"/>
          </w:tcPr>
          <w:p w14:paraId="493B95D5" w14:textId="77777777" w:rsidR="008D03D7" w:rsidRDefault="00D15FA2" w:rsidP="00D15FA2">
            <w:pPr>
              <w:jc w:val="both"/>
            </w:pPr>
            <w:r>
              <w:t>유형</w:t>
            </w:r>
          </w:p>
        </w:tc>
      </w:tr>
      <w:tr w:rsidR="008D03D7" w14:paraId="5FB81C2C" w14:textId="77777777" w:rsidTr="00D15FA2">
        <w:tc>
          <w:tcPr>
            <w:tcW w:w="1101" w:type="dxa"/>
          </w:tcPr>
          <w:p w14:paraId="48C433FB" w14:textId="77777777" w:rsidR="008D03D7" w:rsidRDefault="00D15FA2" w:rsidP="00D15FA2">
            <w:pPr>
              <w:jc w:val="both"/>
            </w:pPr>
            <w:r>
              <w:t>★1</w:t>
            </w:r>
          </w:p>
        </w:tc>
        <w:tc>
          <w:tcPr>
            <w:tcW w:w="4659" w:type="dxa"/>
          </w:tcPr>
          <w:p w14:paraId="2A0AF149" w14:textId="77777777" w:rsidR="008D03D7" w:rsidRDefault="00D15FA2" w:rsidP="00D15FA2">
            <w:pPr>
              <w:jc w:val="both"/>
            </w:pPr>
            <w:r>
              <w:t>미지급</w:t>
            </w:r>
            <w:r>
              <w:t xml:space="preserve"> </w:t>
            </w:r>
            <w:r>
              <w:t>항목</w:t>
            </w:r>
          </w:p>
        </w:tc>
        <w:tc>
          <w:tcPr>
            <w:tcW w:w="2880" w:type="dxa"/>
          </w:tcPr>
          <w:p w14:paraId="00D753D7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선택</w:t>
            </w:r>
            <w:r>
              <w:rPr>
                <w:lang w:eastAsia="ko-KR"/>
              </w:rPr>
              <w:t xml:space="preserve"> (</w:t>
            </w:r>
            <w:proofErr w:type="spellStart"/>
            <w:r>
              <w:rPr>
                <w:lang w:eastAsia="ko-KR"/>
              </w:rPr>
              <w:t>공연료</w:t>
            </w:r>
            <w:proofErr w:type="spellEnd"/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저작권료</w:t>
            </w:r>
            <w:r>
              <w:rPr>
                <w:lang w:eastAsia="ko-KR"/>
              </w:rPr>
              <w:t xml:space="preserve">·MD </w:t>
            </w:r>
            <w:r>
              <w:rPr>
                <w:lang w:eastAsia="ko-KR"/>
              </w:rPr>
              <w:t>판매대금</w:t>
            </w:r>
            <w:r>
              <w:rPr>
                <w:lang w:eastAsia="ko-KR"/>
              </w:rPr>
              <w:t>·</w:t>
            </w:r>
            <w:proofErr w:type="spellStart"/>
            <w:r>
              <w:rPr>
                <w:lang w:eastAsia="ko-KR"/>
              </w:rPr>
              <w:t>레슨료</w:t>
            </w:r>
            <w:proofErr w:type="spellEnd"/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기타</w:t>
            </w:r>
            <w:r>
              <w:rPr>
                <w:lang w:eastAsia="ko-KR"/>
              </w:rPr>
              <w:t>)</w:t>
            </w:r>
          </w:p>
        </w:tc>
      </w:tr>
      <w:tr w:rsidR="008D03D7" w14:paraId="22B665D9" w14:textId="77777777" w:rsidTr="00D15FA2">
        <w:tc>
          <w:tcPr>
            <w:tcW w:w="1101" w:type="dxa"/>
          </w:tcPr>
          <w:p w14:paraId="351D9F40" w14:textId="77777777" w:rsidR="008D03D7" w:rsidRDefault="00D15FA2" w:rsidP="00D15FA2">
            <w:pPr>
              <w:jc w:val="both"/>
            </w:pPr>
            <w:r>
              <w:t>★2</w:t>
            </w:r>
          </w:p>
        </w:tc>
        <w:tc>
          <w:tcPr>
            <w:tcW w:w="4659" w:type="dxa"/>
          </w:tcPr>
          <w:p w14:paraId="4C732255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발생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기간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공연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활동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날짜</w:t>
            </w:r>
            <w:r>
              <w:rPr>
                <w:lang w:eastAsia="ko-KR"/>
              </w:rPr>
              <w:t>)</w:t>
            </w:r>
          </w:p>
        </w:tc>
        <w:tc>
          <w:tcPr>
            <w:tcW w:w="2880" w:type="dxa"/>
          </w:tcPr>
          <w:p w14:paraId="77F8E6AD" w14:textId="77777777" w:rsidR="008D03D7" w:rsidRDefault="00D15FA2" w:rsidP="00D15FA2">
            <w:pPr>
              <w:jc w:val="both"/>
            </w:pPr>
            <w:proofErr w:type="spellStart"/>
            <w:r>
              <w:t>날짜</w:t>
            </w:r>
            <w:proofErr w:type="spellEnd"/>
          </w:p>
        </w:tc>
      </w:tr>
      <w:tr w:rsidR="008D03D7" w14:paraId="2F22E9F6" w14:textId="77777777" w:rsidTr="00D15FA2">
        <w:tc>
          <w:tcPr>
            <w:tcW w:w="1101" w:type="dxa"/>
          </w:tcPr>
          <w:p w14:paraId="4A6DF7FE" w14:textId="77777777" w:rsidR="008D03D7" w:rsidRDefault="00D15FA2" w:rsidP="00D15FA2">
            <w:pPr>
              <w:jc w:val="both"/>
            </w:pPr>
            <w:r>
              <w:t>★3</w:t>
            </w:r>
          </w:p>
        </w:tc>
        <w:tc>
          <w:tcPr>
            <w:tcW w:w="4659" w:type="dxa"/>
          </w:tcPr>
          <w:p w14:paraId="77CFB405" w14:textId="77777777" w:rsidR="008D03D7" w:rsidRDefault="00D15FA2" w:rsidP="00D15FA2">
            <w:pPr>
              <w:jc w:val="both"/>
            </w:pPr>
            <w:r>
              <w:t>미수금</w:t>
            </w:r>
            <w:r>
              <w:t xml:space="preserve"> </w:t>
            </w:r>
            <w:r>
              <w:t>총액</w:t>
            </w:r>
            <w:r>
              <w:t>(</w:t>
            </w:r>
            <w:r>
              <w:t>원화</w:t>
            </w:r>
            <w:r>
              <w:t>)</w:t>
            </w:r>
          </w:p>
        </w:tc>
        <w:tc>
          <w:tcPr>
            <w:tcW w:w="2880" w:type="dxa"/>
          </w:tcPr>
          <w:p w14:paraId="763A2178" w14:textId="77777777" w:rsidR="008D03D7" w:rsidRDefault="00D15FA2" w:rsidP="00D15FA2">
            <w:pPr>
              <w:jc w:val="both"/>
            </w:pPr>
            <w:r>
              <w:t>단답</w:t>
            </w:r>
          </w:p>
        </w:tc>
      </w:tr>
      <w:tr w:rsidR="008D03D7" w14:paraId="30613E76" w14:textId="77777777" w:rsidTr="00D15FA2">
        <w:tc>
          <w:tcPr>
            <w:tcW w:w="1101" w:type="dxa"/>
          </w:tcPr>
          <w:p w14:paraId="69765576" w14:textId="77777777" w:rsidR="008D03D7" w:rsidRDefault="00D15FA2" w:rsidP="00D15FA2">
            <w:pPr>
              <w:jc w:val="both"/>
            </w:pPr>
            <w:r>
              <w:t>4</w:t>
            </w:r>
          </w:p>
        </w:tc>
        <w:tc>
          <w:tcPr>
            <w:tcW w:w="4659" w:type="dxa"/>
          </w:tcPr>
          <w:p w14:paraId="7BB97A90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지급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약정일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연체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기간</w:t>
            </w:r>
          </w:p>
        </w:tc>
        <w:tc>
          <w:tcPr>
            <w:tcW w:w="2880" w:type="dxa"/>
          </w:tcPr>
          <w:p w14:paraId="159FD955" w14:textId="77777777" w:rsidR="008D03D7" w:rsidRDefault="00D15FA2" w:rsidP="00D15FA2">
            <w:pPr>
              <w:jc w:val="both"/>
            </w:pPr>
            <w:proofErr w:type="spellStart"/>
            <w:r>
              <w:t>단답</w:t>
            </w:r>
            <w:proofErr w:type="spellEnd"/>
          </w:p>
        </w:tc>
      </w:tr>
      <w:tr w:rsidR="008D03D7" w14:paraId="41B8250B" w14:textId="77777777" w:rsidTr="00D15FA2">
        <w:tc>
          <w:tcPr>
            <w:tcW w:w="1101" w:type="dxa"/>
          </w:tcPr>
          <w:p w14:paraId="1DA611A1" w14:textId="77777777" w:rsidR="008D03D7" w:rsidRDefault="00D15FA2" w:rsidP="00D15FA2">
            <w:pPr>
              <w:jc w:val="both"/>
            </w:pPr>
            <w:r>
              <w:t>★5</w:t>
            </w:r>
          </w:p>
        </w:tc>
        <w:tc>
          <w:tcPr>
            <w:tcW w:w="4659" w:type="dxa"/>
          </w:tcPr>
          <w:p w14:paraId="06FF2263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상대방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정보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회사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담당자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연락처</w:t>
            </w:r>
            <w:r>
              <w:rPr>
                <w:lang w:eastAsia="ko-KR"/>
              </w:rPr>
              <w:t>)</w:t>
            </w:r>
          </w:p>
        </w:tc>
        <w:tc>
          <w:tcPr>
            <w:tcW w:w="2880" w:type="dxa"/>
          </w:tcPr>
          <w:p w14:paraId="04D6DBBA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4DFC9541" w14:textId="77777777" w:rsidTr="00D15FA2">
        <w:tc>
          <w:tcPr>
            <w:tcW w:w="1101" w:type="dxa"/>
          </w:tcPr>
          <w:p w14:paraId="5071F2DC" w14:textId="77777777" w:rsidR="008D03D7" w:rsidRDefault="00D15FA2" w:rsidP="00D15FA2">
            <w:pPr>
              <w:jc w:val="both"/>
            </w:pPr>
            <w:r>
              <w:t>6</w:t>
            </w:r>
          </w:p>
        </w:tc>
        <w:tc>
          <w:tcPr>
            <w:tcW w:w="4659" w:type="dxa"/>
          </w:tcPr>
          <w:p w14:paraId="3E7EAFEC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지급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지연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사유로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들은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설명</w:t>
            </w:r>
          </w:p>
        </w:tc>
        <w:tc>
          <w:tcPr>
            <w:tcW w:w="2880" w:type="dxa"/>
          </w:tcPr>
          <w:p w14:paraId="1D2FCDF3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384515C1" w14:textId="77777777" w:rsidTr="00D15FA2">
        <w:tc>
          <w:tcPr>
            <w:tcW w:w="1101" w:type="dxa"/>
          </w:tcPr>
          <w:p w14:paraId="6DF6BE5F" w14:textId="77777777" w:rsidR="008D03D7" w:rsidRDefault="00D15FA2" w:rsidP="00D15FA2">
            <w:pPr>
              <w:jc w:val="both"/>
            </w:pPr>
            <w:r>
              <w:t>7</w:t>
            </w:r>
          </w:p>
        </w:tc>
        <w:tc>
          <w:tcPr>
            <w:tcW w:w="4659" w:type="dxa"/>
          </w:tcPr>
          <w:p w14:paraId="2DF22199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증빙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계약서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정산서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메신저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내용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2880" w:type="dxa"/>
          </w:tcPr>
          <w:p w14:paraId="3CFFB164" w14:textId="77777777" w:rsidR="008D03D7" w:rsidRDefault="00D15FA2" w:rsidP="00D15FA2">
            <w:pPr>
              <w:jc w:val="both"/>
            </w:pPr>
            <w:proofErr w:type="spellStart"/>
            <w:r>
              <w:t>파일</w:t>
            </w:r>
            <w:proofErr w:type="spellEnd"/>
          </w:p>
        </w:tc>
      </w:tr>
      <w:tr w:rsidR="008D03D7" w14:paraId="4255BAC1" w14:textId="77777777" w:rsidTr="00D15FA2">
        <w:tc>
          <w:tcPr>
            <w:tcW w:w="1101" w:type="dxa"/>
          </w:tcPr>
          <w:p w14:paraId="4D607171" w14:textId="77777777" w:rsidR="008D03D7" w:rsidRDefault="00D15FA2" w:rsidP="00D15FA2">
            <w:pPr>
              <w:jc w:val="both"/>
            </w:pPr>
            <w:r>
              <w:t>8</w:t>
            </w:r>
          </w:p>
        </w:tc>
        <w:tc>
          <w:tcPr>
            <w:tcW w:w="4659" w:type="dxa"/>
          </w:tcPr>
          <w:p w14:paraId="07ECDE36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원하는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조치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내용증명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발송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소송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지급명령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2880" w:type="dxa"/>
          </w:tcPr>
          <w:p w14:paraId="25156F26" w14:textId="77777777" w:rsidR="008D03D7" w:rsidRDefault="00D15FA2" w:rsidP="00D15FA2">
            <w:pPr>
              <w:jc w:val="both"/>
            </w:pPr>
            <w:proofErr w:type="spellStart"/>
            <w:r>
              <w:t>단답</w:t>
            </w:r>
            <w:proofErr w:type="spellEnd"/>
          </w:p>
        </w:tc>
      </w:tr>
      <w:tr w:rsidR="008D03D7" w14:paraId="0D363C67" w14:textId="77777777" w:rsidTr="00D15FA2">
        <w:tc>
          <w:tcPr>
            <w:tcW w:w="1101" w:type="dxa"/>
          </w:tcPr>
          <w:p w14:paraId="6DEA4F8F" w14:textId="77777777" w:rsidR="008D03D7" w:rsidRDefault="00D15FA2" w:rsidP="00D15FA2">
            <w:pPr>
              <w:jc w:val="both"/>
            </w:pPr>
            <w:r>
              <w:t>9</w:t>
            </w:r>
          </w:p>
        </w:tc>
        <w:tc>
          <w:tcPr>
            <w:tcW w:w="4659" w:type="dxa"/>
          </w:tcPr>
          <w:p w14:paraId="50FB0BCC" w14:textId="77777777" w:rsidR="008D03D7" w:rsidRDefault="00D15FA2" w:rsidP="00D15FA2">
            <w:pPr>
              <w:jc w:val="both"/>
            </w:pPr>
            <w:r>
              <w:t>기타</w:t>
            </w:r>
            <w:r>
              <w:t xml:space="preserve"> </w:t>
            </w:r>
            <w:r>
              <w:t>참고</w:t>
            </w:r>
            <w:r>
              <w:t xml:space="preserve"> </w:t>
            </w:r>
            <w:r>
              <w:t>사항</w:t>
            </w:r>
          </w:p>
        </w:tc>
        <w:tc>
          <w:tcPr>
            <w:tcW w:w="2880" w:type="dxa"/>
          </w:tcPr>
          <w:p w14:paraId="4A006BD9" w14:textId="77777777" w:rsidR="008D03D7" w:rsidRDefault="00D15FA2" w:rsidP="00D15FA2">
            <w:pPr>
              <w:jc w:val="both"/>
            </w:pPr>
            <w:r>
              <w:t>장문</w:t>
            </w:r>
          </w:p>
        </w:tc>
      </w:tr>
    </w:tbl>
    <w:p w14:paraId="1DD385FA" w14:textId="77777777" w:rsidR="00D15FA2" w:rsidRDefault="00D15FA2" w:rsidP="00D15FA2">
      <w:pPr>
        <w:pStyle w:val="1"/>
        <w:jc w:val="both"/>
        <w:rPr>
          <w:lang w:eastAsia="ko-KR"/>
        </w:rPr>
      </w:pPr>
    </w:p>
    <w:p w14:paraId="407565E4" w14:textId="77777777" w:rsidR="00D15FA2" w:rsidRDefault="00D15FA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ko-KR"/>
        </w:rPr>
      </w:pPr>
      <w:r>
        <w:rPr>
          <w:lang w:eastAsia="ko-KR"/>
        </w:rPr>
        <w:br w:type="page"/>
      </w:r>
    </w:p>
    <w:p w14:paraId="74B7E35A" w14:textId="56C78CE7" w:rsidR="008D03D7" w:rsidRDefault="00D15FA2" w:rsidP="00D15FA2">
      <w:pPr>
        <w:pStyle w:val="1"/>
        <w:jc w:val="both"/>
        <w:rPr>
          <w:lang w:eastAsia="ko-KR"/>
        </w:rPr>
      </w:pPr>
      <w:r>
        <w:rPr>
          <w:lang w:eastAsia="ko-KR"/>
        </w:rPr>
        <w:lastRenderedPageBreak/>
        <w:t xml:space="preserve">4. </w:t>
      </w:r>
      <w:r>
        <w:rPr>
          <w:lang w:eastAsia="ko-KR"/>
        </w:rPr>
        <w:t>안전한</w:t>
      </w:r>
      <w:r>
        <w:rPr>
          <w:lang w:eastAsia="ko-KR"/>
        </w:rPr>
        <w:t xml:space="preserve"> </w:t>
      </w:r>
      <w:r>
        <w:rPr>
          <w:lang w:eastAsia="ko-KR"/>
        </w:rPr>
        <w:t>활동</w:t>
      </w:r>
      <w:r>
        <w:rPr>
          <w:lang w:eastAsia="ko-KR"/>
        </w:rPr>
        <w:t>(</w:t>
      </w:r>
      <w:r>
        <w:rPr>
          <w:lang w:eastAsia="ko-KR"/>
        </w:rPr>
        <w:t>갑질</w:t>
      </w:r>
      <w:r>
        <w:rPr>
          <w:lang w:eastAsia="ko-KR"/>
        </w:rPr>
        <w:t>·</w:t>
      </w:r>
      <w:r>
        <w:rPr>
          <w:lang w:eastAsia="ko-KR"/>
        </w:rPr>
        <w:t>성희롱</w:t>
      </w:r>
      <w:r>
        <w:rPr>
          <w:lang w:eastAsia="ko-KR"/>
        </w:rPr>
        <w:t>·</w:t>
      </w:r>
      <w:r>
        <w:rPr>
          <w:lang w:eastAsia="ko-KR"/>
        </w:rPr>
        <w:t>노동착취</w:t>
      </w:r>
      <w:r>
        <w:rPr>
          <w:lang w:eastAsia="ko-KR"/>
        </w:rPr>
        <w:t xml:space="preserve"> </w:t>
      </w:r>
      <w:r>
        <w:rPr>
          <w:lang w:eastAsia="ko-KR"/>
        </w:rPr>
        <w:t>등</w:t>
      </w:r>
      <w:r>
        <w:rPr>
          <w:lang w:eastAsia="ko-KR"/>
        </w:rPr>
        <w:t xml:space="preserve">) </w:t>
      </w:r>
      <w:r>
        <w:rPr>
          <w:lang w:eastAsia="ko-KR"/>
        </w:rPr>
        <w:t>문의</w:t>
      </w:r>
      <w:r>
        <w:rPr>
          <w:lang w:eastAsia="ko-KR"/>
        </w:rPr>
        <w:t xml:space="preserve"> </w:t>
      </w:r>
      <w:r>
        <w:rPr>
          <w:lang w:eastAsia="ko-KR"/>
        </w:rPr>
        <w:t>양식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714"/>
        <w:gridCol w:w="4041"/>
      </w:tblGrid>
      <w:tr w:rsidR="008D03D7" w14:paraId="35FAEBD5" w14:textId="77777777" w:rsidTr="00D15FA2">
        <w:tc>
          <w:tcPr>
            <w:tcW w:w="1101" w:type="dxa"/>
          </w:tcPr>
          <w:p w14:paraId="4D99ECC7" w14:textId="77777777" w:rsidR="008D03D7" w:rsidRDefault="00D15FA2" w:rsidP="00D15FA2">
            <w:pPr>
              <w:jc w:val="both"/>
            </w:pPr>
            <w:proofErr w:type="spellStart"/>
            <w:r>
              <w:t>번호</w:t>
            </w:r>
            <w:proofErr w:type="spellEnd"/>
          </w:p>
        </w:tc>
        <w:tc>
          <w:tcPr>
            <w:tcW w:w="3714" w:type="dxa"/>
          </w:tcPr>
          <w:p w14:paraId="251D7C84" w14:textId="77777777" w:rsidR="008D03D7" w:rsidRDefault="00D15FA2" w:rsidP="00D15FA2">
            <w:pPr>
              <w:jc w:val="both"/>
            </w:pPr>
            <w:r>
              <w:t>문항</w:t>
            </w:r>
          </w:p>
        </w:tc>
        <w:tc>
          <w:tcPr>
            <w:tcW w:w="4041" w:type="dxa"/>
          </w:tcPr>
          <w:p w14:paraId="773E8ED8" w14:textId="77777777" w:rsidR="008D03D7" w:rsidRDefault="00D15FA2" w:rsidP="00D15FA2">
            <w:pPr>
              <w:jc w:val="both"/>
            </w:pPr>
            <w:r>
              <w:t>유형</w:t>
            </w:r>
          </w:p>
        </w:tc>
      </w:tr>
      <w:tr w:rsidR="008D03D7" w14:paraId="2B504DC8" w14:textId="77777777" w:rsidTr="00D15FA2">
        <w:tc>
          <w:tcPr>
            <w:tcW w:w="1101" w:type="dxa"/>
          </w:tcPr>
          <w:p w14:paraId="76360B7D" w14:textId="77777777" w:rsidR="008D03D7" w:rsidRDefault="00D15FA2" w:rsidP="00D15FA2">
            <w:pPr>
              <w:jc w:val="both"/>
            </w:pPr>
            <w:r>
              <w:t>★1</w:t>
            </w:r>
          </w:p>
        </w:tc>
        <w:tc>
          <w:tcPr>
            <w:tcW w:w="3714" w:type="dxa"/>
          </w:tcPr>
          <w:p w14:paraId="1263B4B2" w14:textId="77777777" w:rsidR="008D03D7" w:rsidRDefault="00D15FA2" w:rsidP="00D15FA2">
            <w:pPr>
              <w:jc w:val="both"/>
            </w:pPr>
            <w:r>
              <w:t>사건</w:t>
            </w:r>
            <w:r>
              <w:t xml:space="preserve"> </w:t>
            </w:r>
            <w:r>
              <w:t>유형</w:t>
            </w:r>
          </w:p>
        </w:tc>
        <w:tc>
          <w:tcPr>
            <w:tcW w:w="4041" w:type="dxa"/>
          </w:tcPr>
          <w:p w14:paraId="1617D4ED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선택</w:t>
            </w:r>
            <w:r>
              <w:rPr>
                <w:lang w:eastAsia="ko-KR"/>
              </w:rPr>
              <w:t xml:space="preserve"> (</w:t>
            </w:r>
            <w:r>
              <w:rPr>
                <w:lang w:eastAsia="ko-KR"/>
              </w:rPr>
              <w:t>갑질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성희롱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노동착취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협박</w:t>
            </w:r>
            <w:r>
              <w:rPr>
                <w:lang w:eastAsia="ko-KR"/>
              </w:rPr>
              <w:t>/</w:t>
            </w:r>
            <w:r>
              <w:rPr>
                <w:lang w:eastAsia="ko-KR"/>
              </w:rPr>
              <w:t>폭행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기타</w:t>
            </w:r>
            <w:r>
              <w:rPr>
                <w:lang w:eastAsia="ko-KR"/>
              </w:rPr>
              <w:t>)</w:t>
            </w:r>
          </w:p>
        </w:tc>
      </w:tr>
      <w:tr w:rsidR="008D03D7" w14:paraId="13598561" w14:textId="77777777" w:rsidTr="00D15FA2">
        <w:tc>
          <w:tcPr>
            <w:tcW w:w="1101" w:type="dxa"/>
          </w:tcPr>
          <w:p w14:paraId="42C4C8A6" w14:textId="77777777" w:rsidR="008D03D7" w:rsidRDefault="00D15FA2" w:rsidP="00D15FA2">
            <w:pPr>
              <w:jc w:val="both"/>
            </w:pPr>
            <w:r>
              <w:t>★2</w:t>
            </w:r>
          </w:p>
        </w:tc>
        <w:tc>
          <w:tcPr>
            <w:tcW w:w="3714" w:type="dxa"/>
          </w:tcPr>
          <w:p w14:paraId="12525DBA" w14:textId="77777777" w:rsidR="008D03D7" w:rsidRDefault="00D15FA2" w:rsidP="00D15FA2">
            <w:pPr>
              <w:jc w:val="both"/>
            </w:pPr>
            <w:r>
              <w:t>사건</w:t>
            </w:r>
            <w:r>
              <w:t xml:space="preserve"> </w:t>
            </w:r>
            <w:r>
              <w:t>발생</w:t>
            </w:r>
            <w:r>
              <w:t xml:space="preserve"> </w:t>
            </w:r>
            <w:r>
              <w:t>일시</w:t>
            </w:r>
            <w:r>
              <w:t>·</w:t>
            </w:r>
            <w:r>
              <w:t>장소</w:t>
            </w:r>
          </w:p>
        </w:tc>
        <w:tc>
          <w:tcPr>
            <w:tcW w:w="4041" w:type="dxa"/>
          </w:tcPr>
          <w:p w14:paraId="7CE25EBD" w14:textId="77777777" w:rsidR="008D03D7" w:rsidRDefault="00D15FA2" w:rsidP="00D15FA2">
            <w:pPr>
              <w:jc w:val="both"/>
            </w:pPr>
            <w:r>
              <w:t>날짜</w:t>
            </w:r>
            <w:r>
              <w:t>·</w:t>
            </w:r>
            <w:r>
              <w:t>단답</w:t>
            </w:r>
          </w:p>
        </w:tc>
      </w:tr>
      <w:tr w:rsidR="008D03D7" w14:paraId="07ABC4E6" w14:textId="77777777" w:rsidTr="00D15FA2">
        <w:tc>
          <w:tcPr>
            <w:tcW w:w="1101" w:type="dxa"/>
          </w:tcPr>
          <w:p w14:paraId="6C5E9282" w14:textId="77777777" w:rsidR="008D03D7" w:rsidRDefault="00D15FA2" w:rsidP="00D15FA2">
            <w:pPr>
              <w:jc w:val="both"/>
            </w:pPr>
            <w:r>
              <w:t>★3</w:t>
            </w:r>
          </w:p>
        </w:tc>
        <w:tc>
          <w:tcPr>
            <w:tcW w:w="3714" w:type="dxa"/>
          </w:tcPr>
          <w:p w14:paraId="03276EE1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가해자로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지목되는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상대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개인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단체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직책</w:t>
            </w:r>
            <w:r>
              <w:rPr>
                <w:lang w:eastAsia="ko-KR"/>
              </w:rPr>
              <w:t>)</w:t>
            </w:r>
          </w:p>
        </w:tc>
        <w:tc>
          <w:tcPr>
            <w:tcW w:w="4041" w:type="dxa"/>
          </w:tcPr>
          <w:p w14:paraId="1AD565B6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5F29358F" w14:textId="77777777" w:rsidTr="00D15FA2">
        <w:tc>
          <w:tcPr>
            <w:tcW w:w="1101" w:type="dxa"/>
          </w:tcPr>
          <w:p w14:paraId="63AD6480" w14:textId="77777777" w:rsidR="008D03D7" w:rsidRDefault="00D15FA2" w:rsidP="00D15FA2">
            <w:pPr>
              <w:jc w:val="both"/>
            </w:pPr>
            <w:r>
              <w:t>4</w:t>
            </w:r>
          </w:p>
        </w:tc>
        <w:tc>
          <w:tcPr>
            <w:tcW w:w="3714" w:type="dxa"/>
          </w:tcPr>
          <w:p w14:paraId="0DF55E24" w14:textId="77777777" w:rsidR="008D03D7" w:rsidRDefault="00D15FA2" w:rsidP="00D15FA2">
            <w:pPr>
              <w:jc w:val="both"/>
            </w:pPr>
            <w:r>
              <w:t>구체적</w:t>
            </w:r>
            <w:r>
              <w:t xml:space="preserve"> </w:t>
            </w:r>
            <w:r>
              <w:t>행위</w:t>
            </w:r>
            <w:r>
              <w:t xml:space="preserve"> </w:t>
            </w:r>
            <w:r>
              <w:t>및</w:t>
            </w:r>
            <w:r>
              <w:t xml:space="preserve"> </w:t>
            </w:r>
            <w:r>
              <w:t>횟수</w:t>
            </w:r>
          </w:p>
        </w:tc>
        <w:tc>
          <w:tcPr>
            <w:tcW w:w="4041" w:type="dxa"/>
          </w:tcPr>
          <w:p w14:paraId="1929442D" w14:textId="77777777" w:rsidR="008D03D7" w:rsidRDefault="00D15FA2" w:rsidP="00D15FA2">
            <w:pPr>
              <w:jc w:val="both"/>
            </w:pPr>
            <w:r>
              <w:t>장문</w:t>
            </w:r>
          </w:p>
        </w:tc>
      </w:tr>
      <w:tr w:rsidR="008D03D7" w14:paraId="3AF4C073" w14:textId="77777777" w:rsidTr="00D15FA2">
        <w:tc>
          <w:tcPr>
            <w:tcW w:w="1101" w:type="dxa"/>
          </w:tcPr>
          <w:p w14:paraId="4AF8862A" w14:textId="77777777" w:rsidR="008D03D7" w:rsidRDefault="00D15FA2" w:rsidP="00D15FA2">
            <w:pPr>
              <w:jc w:val="both"/>
            </w:pPr>
            <w:r>
              <w:t>5</w:t>
            </w:r>
          </w:p>
        </w:tc>
        <w:tc>
          <w:tcPr>
            <w:tcW w:w="3714" w:type="dxa"/>
          </w:tcPr>
          <w:p w14:paraId="3B3FE395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증거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유무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대화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녹취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증인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영상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4041" w:type="dxa"/>
          </w:tcPr>
          <w:p w14:paraId="1D0A9B4E" w14:textId="77777777" w:rsidR="008D03D7" w:rsidRDefault="00D15FA2" w:rsidP="00D15FA2">
            <w:pPr>
              <w:jc w:val="both"/>
            </w:pPr>
            <w:proofErr w:type="spellStart"/>
            <w:r>
              <w:t>선택</w:t>
            </w:r>
            <w:proofErr w:type="spellEnd"/>
            <w:r>
              <w:t xml:space="preserve"> &amp; </w:t>
            </w:r>
            <w:proofErr w:type="spellStart"/>
            <w:r>
              <w:t>파일</w:t>
            </w:r>
            <w:proofErr w:type="spellEnd"/>
          </w:p>
        </w:tc>
      </w:tr>
      <w:tr w:rsidR="008D03D7" w14:paraId="2E6517AB" w14:textId="77777777" w:rsidTr="00D15FA2">
        <w:tc>
          <w:tcPr>
            <w:tcW w:w="1101" w:type="dxa"/>
          </w:tcPr>
          <w:p w14:paraId="5A87CFB2" w14:textId="77777777" w:rsidR="008D03D7" w:rsidRDefault="00D15FA2" w:rsidP="00D15FA2">
            <w:pPr>
              <w:jc w:val="both"/>
            </w:pPr>
            <w:r>
              <w:t>6</w:t>
            </w:r>
          </w:p>
        </w:tc>
        <w:tc>
          <w:tcPr>
            <w:tcW w:w="3714" w:type="dxa"/>
          </w:tcPr>
          <w:p w14:paraId="2737CA4A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사건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이후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조치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경찰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신고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언론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제보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침묵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4041" w:type="dxa"/>
          </w:tcPr>
          <w:p w14:paraId="22583E91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252CF850" w14:textId="77777777" w:rsidTr="00D15FA2">
        <w:tc>
          <w:tcPr>
            <w:tcW w:w="1101" w:type="dxa"/>
          </w:tcPr>
          <w:p w14:paraId="7749D089" w14:textId="77777777" w:rsidR="008D03D7" w:rsidRDefault="00D15FA2" w:rsidP="00D15FA2">
            <w:pPr>
              <w:jc w:val="both"/>
            </w:pPr>
            <w:r>
              <w:t>7</w:t>
            </w:r>
          </w:p>
        </w:tc>
        <w:tc>
          <w:tcPr>
            <w:tcW w:w="3714" w:type="dxa"/>
          </w:tcPr>
          <w:p w14:paraId="65D21AAB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현재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신체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정신적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상태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치료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상담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여부</w:t>
            </w:r>
            <w:r>
              <w:rPr>
                <w:lang w:eastAsia="ko-KR"/>
              </w:rPr>
              <w:t>)</w:t>
            </w:r>
          </w:p>
        </w:tc>
        <w:tc>
          <w:tcPr>
            <w:tcW w:w="4041" w:type="dxa"/>
          </w:tcPr>
          <w:p w14:paraId="4855F88C" w14:textId="77777777" w:rsidR="008D03D7" w:rsidRDefault="00D15FA2" w:rsidP="00D15FA2">
            <w:pPr>
              <w:jc w:val="both"/>
            </w:pPr>
            <w:proofErr w:type="spellStart"/>
            <w:r>
              <w:t>장문</w:t>
            </w:r>
            <w:proofErr w:type="spellEnd"/>
          </w:p>
        </w:tc>
      </w:tr>
      <w:tr w:rsidR="008D03D7" w14:paraId="487FF807" w14:textId="77777777" w:rsidTr="00D15FA2">
        <w:tc>
          <w:tcPr>
            <w:tcW w:w="1101" w:type="dxa"/>
          </w:tcPr>
          <w:p w14:paraId="493EECA7" w14:textId="77777777" w:rsidR="008D03D7" w:rsidRDefault="00D15FA2" w:rsidP="00D15FA2">
            <w:pPr>
              <w:jc w:val="both"/>
            </w:pPr>
            <w:r>
              <w:t>8</w:t>
            </w:r>
          </w:p>
        </w:tc>
        <w:tc>
          <w:tcPr>
            <w:tcW w:w="3714" w:type="dxa"/>
          </w:tcPr>
          <w:p w14:paraId="0E09A979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원하는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보호</w:t>
            </w:r>
            <w:r>
              <w:rPr>
                <w:lang w:eastAsia="ko-KR"/>
              </w:rPr>
              <w:t>/</w:t>
            </w:r>
            <w:r>
              <w:rPr>
                <w:lang w:eastAsia="ko-KR"/>
              </w:rPr>
              <w:t>법적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대응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접근금지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손해배상</w:t>
            </w:r>
            <w:r>
              <w:rPr>
                <w:lang w:eastAsia="ko-KR"/>
              </w:rPr>
              <w:t>·</w:t>
            </w:r>
            <w:r>
              <w:rPr>
                <w:lang w:eastAsia="ko-KR"/>
              </w:rPr>
              <w:t>형사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고소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등</w:t>
            </w:r>
            <w:r>
              <w:rPr>
                <w:lang w:eastAsia="ko-KR"/>
              </w:rPr>
              <w:t>)</w:t>
            </w:r>
          </w:p>
        </w:tc>
        <w:tc>
          <w:tcPr>
            <w:tcW w:w="4041" w:type="dxa"/>
          </w:tcPr>
          <w:p w14:paraId="23B74287" w14:textId="77777777" w:rsidR="008D03D7" w:rsidRDefault="00D15FA2" w:rsidP="00D15FA2">
            <w:pPr>
              <w:jc w:val="both"/>
            </w:pPr>
            <w:proofErr w:type="spellStart"/>
            <w:r>
              <w:t>단답</w:t>
            </w:r>
            <w:proofErr w:type="spellEnd"/>
          </w:p>
        </w:tc>
      </w:tr>
      <w:tr w:rsidR="008D03D7" w14:paraId="6E7CCBBC" w14:textId="77777777" w:rsidTr="00D15FA2">
        <w:tc>
          <w:tcPr>
            <w:tcW w:w="1101" w:type="dxa"/>
          </w:tcPr>
          <w:p w14:paraId="705B0D37" w14:textId="77777777" w:rsidR="008D03D7" w:rsidRDefault="00D15FA2" w:rsidP="00D15FA2">
            <w:pPr>
              <w:jc w:val="both"/>
            </w:pPr>
            <w:r>
              <w:t>9</w:t>
            </w:r>
          </w:p>
        </w:tc>
        <w:tc>
          <w:tcPr>
            <w:tcW w:w="3714" w:type="dxa"/>
          </w:tcPr>
          <w:p w14:paraId="7016EDAA" w14:textId="77777777" w:rsidR="008D03D7" w:rsidRDefault="00D15FA2" w:rsidP="00D15FA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긴급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위험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여부</w:t>
            </w:r>
            <w:r>
              <w:rPr>
                <w:lang w:eastAsia="ko-KR"/>
              </w:rPr>
              <w:t>(</w:t>
            </w:r>
            <w:r>
              <w:rPr>
                <w:lang w:eastAsia="ko-KR"/>
              </w:rPr>
              <w:t>현재도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위협</w:t>
            </w:r>
            <w:r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중인지</w:t>
            </w:r>
            <w:r>
              <w:rPr>
                <w:lang w:eastAsia="ko-KR"/>
              </w:rPr>
              <w:t>)</w:t>
            </w:r>
          </w:p>
        </w:tc>
        <w:tc>
          <w:tcPr>
            <w:tcW w:w="4041" w:type="dxa"/>
          </w:tcPr>
          <w:p w14:paraId="3AA8882C" w14:textId="77777777" w:rsidR="008D03D7" w:rsidRDefault="00D15FA2" w:rsidP="00D15FA2">
            <w:pPr>
              <w:jc w:val="both"/>
            </w:pPr>
            <w:proofErr w:type="spellStart"/>
            <w:r>
              <w:t>선택</w:t>
            </w:r>
            <w:proofErr w:type="spellEnd"/>
            <w:r>
              <w:t xml:space="preserve"> (</w:t>
            </w:r>
            <w:r>
              <w:t>예</w:t>
            </w:r>
            <w:r>
              <w:t>/</w:t>
            </w:r>
            <w:proofErr w:type="spellStart"/>
            <w:r>
              <w:t>아니오</w:t>
            </w:r>
            <w:proofErr w:type="spellEnd"/>
            <w:r>
              <w:t>)</w:t>
            </w:r>
          </w:p>
        </w:tc>
      </w:tr>
    </w:tbl>
    <w:p w14:paraId="44A0DDA3" w14:textId="77777777" w:rsidR="008D03D7" w:rsidRDefault="00D15FA2" w:rsidP="00D15FA2">
      <w:pPr>
        <w:pStyle w:val="1"/>
        <w:jc w:val="both"/>
        <w:rPr>
          <w:lang w:eastAsia="ko-KR"/>
        </w:rPr>
      </w:pPr>
      <w:r>
        <w:rPr>
          <w:lang w:eastAsia="ko-KR"/>
        </w:rPr>
        <w:t>개인정보</w:t>
      </w:r>
      <w:r>
        <w:rPr>
          <w:lang w:eastAsia="ko-KR"/>
        </w:rPr>
        <w:t>·</w:t>
      </w:r>
      <w:r>
        <w:rPr>
          <w:lang w:eastAsia="ko-KR"/>
        </w:rPr>
        <w:t>비밀유지</w:t>
      </w:r>
      <w:r>
        <w:rPr>
          <w:lang w:eastAsia="ko-KR"/>
        </w:rPr>
        <w:t xml:space="preserve"> </w:t>
      </w:r>
      <w:r>
        <w:rPr>
          <w:lang w:eastAsia="ko-KR"/>
        </w:rPr>
        <w:t>안내</w:t>
      </w:r>
    </w:p>
    <w:p w14:paraId="6A63973F" w14:textId="77777777" w:rsidR="008D03D7" w:rsidRDefault="00D15FA2" w:rsidP="00D15FA2">
      <w:pPr>
        <w:pStyle w:val="a0"/>
        <w:jc w:val="both"/>
        <w:rPr>
          <w:lang w:eastAsia="ko-KR"/>
        </w:rPr>
      </w:pPr>
      <w:r>
        <w:rPr>
          <w:lang w:eastAsia="ko-KR"/>
        </w:rPr>
        <w:t>제출된</w:t>
      </w:r>
      <w:r>
        <w:rPr>
          <w:lang w:eastAsia="ko-KR"/>
        </w:rPr>
        <w:t xml:space="preserve"> </w:t>
      </w:r>
      <w:r>
        <w:rPr>
          <w:lang w:eastAsia="ko-KR"/>
        </w:rPr>
        <w:t>정보와</w:t>
      </w:r>
      <w:r>
        <w:rPr>
          <w:lang w:eastAsia="ko-KR"/>
        </w:rPr>
        <w:t xml:space="preserve"> </w:t>
      </w:r>
      <w:r>
        <w:rPr>
          <w:lang w:eastAsia="ko-KR"/>
        </w:rPr>
        <w:t>자료는</w:t>
      </w:r>
      <w:r>
        <w:rPr>
          <w:lang w:eastAsia="ko-KR"/>
        </w:rPr>
        <w:t xml:space="preserve"> </w:t>
      </w:r>
      <w:r>
        <w:rPr>
          <w:lang w:eastAsia="ko-KR"/>
        </w:rPr>
        <w:t>법무법인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오킴스에서</w:t>
      </w:r>
      <w:proofErr w:type="spellEnd"/>
      <w:r>
        <w:rPr>
          <w:lang w:eastAsia="ko-KR"/>
        </w:rPr>
        <w:t xml:space="preserve"> </w:t>
      </w:r>
      <w:r>
        <w:rPr>
          <w:lang w:eastAsia="ko-KR"/>
        </w:rPr>
        <w:t>법률</w:t>
      </w:r>
      <w:r>
        <w:rPr>
          <w:lang w:eastAsia="ko-KR"/>
        </w:rPr>
        <w:t xml:space="preserve"> </w:t>
      </w:r>
      <w:r>
        <w:rPr>
          <w:lang w:eastAsia="ko-KR"/>
        </w:rPr>
        <w:t>자문</w:t>
      </w:r>
      <w:r>
        <w:rPr>
          <w:lang w:eastAsia="ko-KR"/>
        </w:rPr>
        <w:t xml:space="preserve"> </w:t>
      </w:r>
      <w:r>
        <w:rPr>
          <w:lang w:eastAsia="ko-KR"/>
        </w:rPr>
        <w:t>목적으로만</w:t>
      </w:r>
      <w:r>
        <w:rPr>
          <w:lang w:eastAsia="ko-KR"/>
        </w:rPr>
        <w:t xml:space="preserve"> </w:t>
      </w:r>
      <w:r>
        <w:rPr>
          <w:lang w:eastAsia="ko-KR"/>
        </w:rPr>
        <w:t>열람</w:t>
      </w:r>
      <w:r>
        <w:rPr>
          <w:lang w:eastAsia="ko-KR"/>
        </w:rPr>
        <w:t>·</w:t>
      </w:r>
      <w:r>
        <w:rPr>
          <w:lang w:eastAsia="ko-KR"/>
        </w:rPr>
        <w:t>사용하며</w:t>
      </w:r>
      <w:r>
        <w:rPr>
          <w:lang w:eastAsia="ko-KR"/>
        </w:rPr>
        <w:t xml:space="preserve">, </w:t>
      </w:r>
      <w:r>
        <w:rPr>
          <w:lang w:eastAsia="ko-KR"/>
        </w:rPr>
        <w:t>「개인정보보호법」</w:t>
      </w:r>
      <w:r>
        <w:rPr>
          <w:lang w:eastAsia="ko-KR"/>
        </w:rPr>
        <w:t>·</w:t>
      </w:r>
      <w:r>
        <w:rPr>
          <w:lang w:eastAsia="ko-KR"/>
        </w:rPr>
        <w:t>변호사법에</w:t>
      </w:r>
      <w:r>
        <w:rPr>
          <w:lang w:eastAsia="ko-KR"/>
        </w:rPr>
        <w:t xml:space="preserve"> </w:t>
      </w:r>
      <w:r>
        <w:rPr>
          <w:lang w:eastAsia="ko-KR"/>
        </w:rPr>
        <w:t>따라</w:t>
      </w:r>
      <w:r>
        <w:rPr>
          <w:lang w:eastAsia="ko-KR"/>
        </w:rPr>
        <w:t xml:space="preserve"> </w:t>
      </w:r>
      <w:r>
        <w:rPr>
          <w:lang w:eastAsia="ko-KR"/>
        </w:rPr>
        <w:t>철저히</w:t>
      </w:r>
      <w:r>
        <w:rPr>
          <w:lang w:eastAsia="ko-KR"/>
        </w:rPr>
        <w:t xml:space="preserve"> </w:t>
      </w:r>
      <w:r>
        <w:rPr>
          <w:lang w:eastAsia="ko-KR"/>
        </w:rPr>
        <w:t>보호됩니다</w:t>
      </w:r>
      <w:r>
        <w:rPr>
          <w:lang w:eastAsia="ko-KR"/>
        </w:rPr>
        <w:t>.</w:t>
      </w:r>
    </w:p>
    <w:p w14:paraId="09AE2E59" w14:textId="1798B585" w:rsidR="008D03D7" w:rsidRDefault="00D15FA2" w:rsidP="00D15FA2">
      <w:pPr>
        <w:pStyle w:val="a0"/>
        <w:jc w:val="both"/>
        <w:rPr>
          <w:lang w:eastAsia="ko-KR"/>
        </w:rPr>
      </w:pPr>
      <w:r>
        <w:rPr>
          <w:lang w:eastAsia="ko-KR"/>
        </w:rPr>
        <w:t>접수</w:t>
      </w:r>
      <w:r>
        <w:rPr>
          <w:lang w:eastAsia="ko-KR"/>
        </w:rPr>
        <w:t xml:space="preserve"> </w:t>
      </w:r>
      <w:r>
        <w:rPr>
          <w:lang w:eastAsia="ko-KR"/>
        </w:rPr>
        <w:t>후</w:t>
      </w:r>
      <w:r>
        <w:rPr>
          <w:lang w:eastAsia="ko-KR"/>
        </w:rPr>
        <w:t xml:space="preserve"> </w:t>
      </w:r>
      <w:r>
        <w:rPr>
          <w:lang w:eastAsia="ko-KR"/>
        </w:rPr>
        <w:t>영업일</w:t>
      </w:r>
      <w:r>
        <w:rPr>
          <w:lang w:eastAsia="ko-KR"/>
        </w:rPr>
        <w:t xml:space="preserve"> </w:t>
      </w:r>
      <w:r>
        <w:rPr>
          <w:lang w:eastAsia="ko-KR"/>
        </w:rPr>
        <w:t>기준</w:t>
      </w:r>
      <w:r>
        <w:rPr>
          <w:lang w:eastAsia="ko-KR"/>
        </w:rPr>
        <w:t xml:space="preserve"> </w:t>
      </w:r>
      <w:r>
        <w:rPr>
          <w:rFonts w:eastAsia="맑은 고딕" w:hint="eastAsia"/>
          <w:lang w:eastAsia="ko-KR"/>
        </w:rPr>
        <w:t>3</w:t>
      </w:r>
      <w:r>
        <w:rPr>
          <w:lang w:eastAsia="ko-KR"/>
        </w:rPr>
        <w:t>일</w:t>
      </w:r>
      <w:r>
        <w:rPr>
          <w:lang w:eastAsia="ko-KR"/>
        </w:rPr>
        <w:t xml:space="preserve"> </w:t>
      </w:r>
      <w:r>
        <w:rPr>
          <w:lang w:eastAsia="ko-KR"/>
        </w:rPr>
        <w:t>내</w:t>
      </w:r>
      <w:r>
        <w:rPr>
          <w:lang w:eastAsia="ko-KR"/>
        </w:rPr>
        <w:t xml:space="preserve"> </w:t>
      </w:r>
      <w:r>
        <w:rPr>
          <w:lang w:eastAsia="ko-KR"/>
        </w:rPr>
        <w:t>이메일로</w:t>
      </w:r>
      <w:r>
        <w:rPr>
          <w:lang w:eastAsia="ko-KR"/>
        </w:rPr>
        <w:t xml:space="preserve"> </w:t>
      </w:r>
      <w:r>
        <w:rPr>
          <w:lang w:eastAsia="ko-KR"/>
        </w:rPr>
        <w:t>최초</w:t>
      </w:r>
      <w:r>
        <w:rPr>
          <w:lang w:eastAsia="ko-KR"/>
        </w:rPr>
        <w:t xml:space="preserve"> </w:t>
      </w:r>
      <w:r>
        <w:rPr>
          <w:lang w:eastAsia="ko-KR"/>
        </w:rPr>
        <w:t>회신을</w:t>
      </w:r>
      <w:r>
        <w:rPr>
          <w:lang w:eastAsia="ko-KR"/>
        </w:rPr>
        <w:t xml:space="preserve"> </w:t>
      </w:r>
      <w:r>
        <w:rPr>
          <w:lang w:eastAsia="ko-KR"/>
        </w:rPr>
        <w:t>드립니다</w:t>
      </w:r>
      <w:r>
        <w:rPr>
          <w:lang w:eastAsia="ko-KR"/>
        </w:rPr>
        <w:t>.</w:t>
      </w:r>
    </w:p>
    <w:p w14:paraId="7A34B35E" w14:textId="53FDF06C" w:rsidR="008D03D7" w:rsidRDefault="00D15FA2" w:rsidP="00D15FA2">
      <w:pPr>
        <w:pStyle w:val="a0"/>
        <w:jc w:val="both"/>
        <w:rPr>
          <w:lang w:eastAsia="ko-KR"/>
        </w:rPr>
      </w:pPr>
      <w:r>
        <w:rPr>
          <w:lang w:eastAsia="ko-KR"/>
        </w:rPr>
        <w:t>전화</w:t>
      </w:r>
      <w:r>
        <w:rPr>
          <w:lang w:eastAsia="ko-KR"/>
        </w:rPr>
        <w:t>·</w:t>
      </w:r>
      <w:r>
        <w:rPr>
          <w:lang w:eastAsia="ko-KR"/>
        </w:rPr>
        <w:t>화상</w:t>
      </w:r>
      <w:r>
        <w:rPr>
          <w:lang w:eastAsia="ko-KR"/>
        </w:rPr>
        <w:t>·</w:t>
      </w:r>
      <w:r>
        <w:rPr>
          <w:lang w:eastAsia="ko-KR"/>
        </w:rPr>
        <w:t>대면</w:t>
      </w:r>
      <w:r>
        <w:rPr>
          <w:lang w:eastAsia="ko-KR"/>
        </w:rPr>
        <w:t xml:space="preserve"> </w:t>
      </w:r>
      <w:r>
        <w:rPr>
          <w:lang w:eastAsia="ko-KR"/>
        </w:rPr>
        <w:t>상담은</w:t>
      </w:r>
      <w:r>
        <w:rPr>
          <w:lang w:eastAsia="ko-KR"/>
        </w:rPr>
        <w:t xml:space="preserve"> </w:t>
      </w:r>
      <w:r>
        <w:rPr>
          <w:lang w:eastAsia="ko-KR"/>
        </w:rPr>
        <w:t>별도</w:t>
      </w:r>
      <w:r>
        <w:rPr>
          <w:lang w:eastAsia="ko-KR"/>
        </w:rPr>
        <w:t xml:space="preserve"> </w:t>
      </w:r>
      <w:r>
        <w:rPr>
          <w:lang w:eastAsia="ko-KR"/>
        </w:rPr>
        <w:t>유료</w:t>
      </w:r>
      <w:r>
        <w:rPr>
          <w:lang w:eastAsia="ko-KR"/>
        </w:rPr>
        <w:t xml:space="preserve"> </w:t>
      </w:r>
      <w:r>
        <w:rPr>
          <w:lang w:eastAsia="ko-KR"/>
        </w:rPr>
        <w:t>서비스이니</w:t>
      </w:r>
      <w:r>
        <w:rPr>
          <w:lang w:eastAsia="ko-KR"/>
        </w:rPr>
        <w:t xml:space="preserve"> </w:t>
      </w:r>
      <w:r>
        <w:rPr>
          <w:lang w:eastAsia="ko-KR"/>
        </w:rPr>
        <w:t>필요</w:t>
      </w:r>
      <w:r>
        <w:rPr>
          <w:lang w:eastAsia="ko-KR"/>
        </w:rPr>
        <w:t xml:space="preserve"> </w:t>
      </w:r>
      <w:r>
        <w:rPr>
          <w:lang w:eastAsia="ko-KR"/>
        </w:rPr>
        <w:t>시</w:t>
      </w:r>
      <w:r>
        <w:rPr>
          <w:lang w:eastAsia="ko-KR"/>
        </w:rPr>
        <w:t xml:space="preserve"> </w:t>
      </w:r>
      <w:r>
        <w:rPr>
          <w:lang w:eastAsia="ko-KR"/>
        </w:rPr>
        <w:t>플랫폼</w:t>
      </w:r>
      <w:r>
        <w:rPr>
          <w:lang w:eastAsia="ko-KR"/>
        </w:rPr>
        <w:t xml:space="preserve"> </w:t>
      </w:r>
      <w:r>
        <w:rPr>
          <w:lang w:eastAsia="ko-KR"/>
        </w:rPr>
        <w:t>고객센터</w:t>
      </w:r>
      <w:r w:rsidR="003D3E01">
        <w:rPr>
          <w:rFonts w:ascii="맑은 고딕" w:eastAsia="맑은 고딕" w:hAnsi="맑은 고딕" w:cs="맑은 고딕" w:hint="eastAsia"/>
          <w:lang w:eastAsia="ko-KR"/>
        </w:rPr>
        <w:t>로 문의하시면,</w:t>
      </w:r>
      <w:r w:rsidR="003D3E01">
        <w:rPr>
          <w:rFonts w:ascii="맑은 고딕" w:eastAsia="맑은 고딕" w:hAnsi="맑은 고딕" w:cs="맑은 고딕"/>
          <w:lang w:eastAsia="ko-KR"/>
        </w:rPr>
        <w:t xml:space="preserve"> </w:t>
      </w:r>
      <w:r w:rsidR="003D3E01">
        <w:rPr>
          <w:rFonts w:ascii="맑은 고딕" w:eastAsia="맑은 고딕" w:hAnsi="맑은 고딕" w:cs="맑은 고딕" w:hint="eastAsia"/>
          <w:lang w:eastAsia="ko-KR"/>
        </w:rPr>
        <w:t>상담으로 연결해드리겠습니다.</w:t>
      </w:r>
      <w:r w:rsidR="003D3E01"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lang w:eastAsia="ko-KR"/>
        </w:rPr>
        <w:t xml:space="preserve">(☎ </w:t>
      </w:r>
      <w:r w:rsidR="00732BBE">
        <w:rPr>
          <w:lang w:eastAsia="ko-KR"/>
        </w:rPr>
        <w:t>031-278-1225</w:t>
      </w:r>
      <w:r>
        <w:rPr>
          <w:lang w:eastAsia="ko-KR"/>
        </w:rPr>
        <w:t>)</w:t>
      </w:r>
    </w:p>
    <w:sectPr w:rsidR="008D03D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66980"/>
    <w:rsid w:val="003D3E01"/>
    <w:rsid w:val="00732BBE"/>
    <w:rsid w:val="008D03D7"/>
    <w:rsid w:val="00AA1D8D"/>
    <w:rsid w:val="00B47730"/>
    <w:rsid w:val="00CB0664"/>
    <w:rsid w:val="00D15FA2"/>
    <w:rsid w:val="00F114C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BF2823A8-6049-4290-A625-84E344AF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제목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제목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제목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제목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부제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본문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본문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본문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매크로 텍스트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인용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제목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제목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제목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제목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제목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제목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강한 인용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9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c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d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e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Lee MC</cp:lastModifiedBy>
  <cp:revision>6</cp:revision>
  <dcterms:created xsi:type="dcterms:W3CDTF">2013-12-23T23:15:00Z</dcterms:created>
  <dcterms:modified xsi:type="dcterms:W3CDTF">2025-05-21T02:38:00Z</dcterms:modified>
  <cp:category/>
</cp:coreProperties>
</file>